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0A06" w:rsidRPr="00563FF2" w:rsidRDefault="00C40A06" w:rsidP="00C40A06">
      <w:pPr>
        <w:tabs>
          <w:tab w:val="left" w:pos="7513"/>
        </w:tabs>
        <w:spacing w:after="200"/>
        <w:jc w:val="right"/>
        <w:rPr>
          <w:rFonts w:asciiTheme="minorHAnsi" w:hAnsiTheme="minorHAnsi" w:cs="Calibri"/>
          <w:sz w:val="18"/>
          <w:szCs w:val="18"/>
        </w:rPr>
      </w:pPr>
      <w:r w:rsidRPr="00563FF2">
        <w:rPr>
          <w:rFonts w:asciiTheme="minorHAnsi" w:hAnsiTheme="minorHAnsi" w:cs="Calibri"/>
          <w:b/>
          <w:sz w:val="18"/>
          <w:szCs w:val="18"/>
        </w:rPr>
        <w:t xml:space="preserve">ZAŁĄCZNIK NR </w:t>
      </w:r>
      <w:r w:rsidR="00CC29E1">
        <w:rPr>
          <w:rFonts w:asciiTheme="minorHAnsi" w:hAnsiTheme="minorHAnsi" w:cs="Calibri"/>
          <w:b/>
          <w:sz w:val="18"/>
          <w:szCs w:val="18"/>
        </w:rPr>
        <w:t>5</w:t>
      </w:r>
      <w:r w:rsidRPr="00563FF2">
        <w:rPr>
          <w:rFonts w:asciiTheme="minorHAnsi" w:hAnsiTheme="minorHAnsi" w:cs="Calibri"/>
          <w:b/>
          <w:sz w:val="18"/>
          <w:szCs w:val="18"/>
        </w:rPr>
        <w:t xml:space="preserve"> do SWZ</w:t>
      </w:r>
    </w:p>
    <w:p w:rsidR="00C40A06" w:rsidRPr="00FA0326" w:rsidRDefault="00C40A06" w:rsidP="00D93DAF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shd w:val="clear" w:color="auto" w:fill="F2F2F2" w:themeFill="background1" w:themeFillShade="F2"/>
        <w:spacing w:after="240"/>
        <w:jc w:val="center"/>
        <w:outlineLvl w:val="0"/>
        <w:rPr>
          <w:rFonts w:asciiTheme="minorHAnsi" w:hAnsiTheme="minorHAnsi" w:cs="Calibri"/>
          <w:b/>
        </w:rPr>
      </w:pPr>
      <w:r w:rsidRPr="00FA0326">
        <w:rPr>
          <w:rFonts w:asciiTheme="minorHAnsi" w:hAnsiTheme="minorHAnsi" w:cs="Calibri"/>
          <w:b/>
        </w:rPr>
        <w:t xml:space="preserve">OŚWIADCZENIE </w:t>
      </w:r>
      <w:r>
        <w:rPr>
          <w:rFonts w:asciiTheme="minorHAnsi" w:hAnsiTheme="minorHAnsi" w:cs="Calibri"/>
          <w:b/>
        </w:rPr>
        <w:t xml:space="preserve">WYKONAWCY </w:t>
      </w:r>
      <w:r w:rsidRPr="00FA0326">
        <w:rPr>
          <w:rFonts w:asciiTheme="minorHAnsi" w:hAnsiTheme="minorHAnsi" w:cs="Calibri"/>
          <w:b/>
        </w:rPr>
        <w:t xml:space="preserve">O </w:t>
      </w:r>
      <w:r>
        <w:rPr>
          <w:rFonts w:asciiTheme="minorHAnsi" w:hAnsiTheme="minorHAnsi" w:cs="Calibri"/>
          <w:b/>
        </w:rPr>
        <w:t>NIEPODLEGANIU WYKLUCZENIU</w:t>
      </w:r>
      <w:r w:rsidRPr="00FA0326">
        <w:rPr>
          <w:rFonts w:asciiTheme="minorHAnsi" w:hAnsiTheme="minorHAnsi" w:cs="Calibri"/>
          <w:b/>
        </w:rPr>
        <w:t xml:space="preserve"> </w:t>
      </w:r>
      <w:r>
        <w:rPr>
          <w:rFonts w:asciiTheme="minorHAnsi" w:hAnsiTheme="minorHAnsi" w:cs="Calibri"/>
          <w:b/>
        </w:rPr>
        <w:br/>
        <w:t>ORAZ SPEŁNIANIU WARUNKÓW UDZIAŁU W</w:t>
      </w:r>
      <w:r w:rsidRPr="00FA0326">
        <w:rPr>
          <w:rFonts w:asciiTheme="minorHAnsi" w:hAnsiTheme="minorHAnsi" w:cs="Calibri"/>
          <w:b/>
        </w:rPr>
        <w:t xml:space="preserve"> POSTĘPOWANI</w:t>
      </w:r>
      <w:r>
        <w:rPr>
          <w:rFonts w:asciiTheme="minorHAnsi" w:hAnsiTheme="minorHAnsi" w:cs="Calibri"/>
          <w:b/>
        </w:rPr>
        <w:t>U</w:t>
      </w:r>
    </w:p>
    <w:p w:rsidR="00C40A06" w:rsidRPr="00467215" w:rsidRDefault="00C40A06" w:rsidP="00D93DAF">
      <w:pPr>
        <w:pStyle w:val="Nagwek"/>
        <w:spacing w:before="240" w:after="120" w:line="276" w:lineRule="auto"/>
        <w:rPr>
          <w:rFonts w:asciiTheme="minorHAnsi" w:hAnsiTheme="minorHAnsi" w:cstheme="minorHAnsi"/>
          <w:sz w:val="20"/>
          <w:szCs w:val="20"/>
        </w:rPr>
      </w:pPr>
      <w:r w:rsidRPr="00467215">
        <w:rPr>
          <w:rFonts w:asciiTheme="minorHAnsi" w:hAnsiTheme="minorHAnsi" w:cstheme="minorHAnsi"/>
          <w:sz w:val="20"/>
          <w:szCs w:val="20"/>
        </w:rPr>
        <w:t>Działając w imieniu:</w:t>
      </w:r>
    </w:p>
    <w:p w:rsidR="00C40A06" w:rsidRPr="00467215" w:rsidRDefault="00C40A06" w:rsidP="00D93DAF">
      <w:pPr>
        <w:pStyle w:val="Nagwek"/>
        <w:tabs>
          <w:tab w:val="clear" w:pos="4536"/>
          <w:tab w:val="clear" w:pos="9072"/>
        </w:tabs>
        <w:spacing w:after="120" w:line="276" w:lineRule="auto"/>
        <w:ind w:left="426"/>
        <w:rPr>
          <w:rFonts w:asciiTheme="minorHAnsi" w:hAnsiTheme="minorHAnsi" w:cstheme="minorHAnsi"/>
          <w:sz w:val="20"/>
          <w:szCs w:val="20"/>
        </w:rPr>
      </w:pPr>
      <w:r w:rsidRPr="00467215">
        <w:rPr>
          <w:rFonts w:asciiTheme="minorHAnsi" w:hAnsiTheme="minorHAnsi" w:cstheme="minorHAnsi"/>
          <w:sz w:val="20"/>
          <w:szCs w:val="20"/>
        </w:rPr>
        <w:t>Nazwa (firma) Wykonawcy:</w:t>
      </w:r>
      <w:r w:rsidRPr="00467215">
        <w:rPr>
          <w:rFonts w:asciiTheme="minorHAnsi" w:hAnsiTheme="minorHAnsi" w:cstheme="minorHAnsi"/>
          <w:sz w:val="20"/>
          <w:szCs w:val="20"/>
        </w:rPr>
        <w:tab/>
        <w:t>……………………………………………………………………………………………………………………..………</w:t>
      </w:r>
    </w:p>
    <w:p w:rsidR="00C40A06" w:rsidRPr="00467215" w:rsidRDefault="00C40A06" w:rsidP="00D93DAF">
      <w:pPr>
        <w:pStyle w:val="Nagwek"/>
        <w:tabs>
          <w:tab w:val="clear" w:pos="4536"/>
          <w:tab w:val="clear" w:pos="9072"/>
        </w:tabs>
        <w:spacing w:after="120" w:line="276" w:lineRule="auto"/>
        <w:ind w:left="426"/>
        <w:rPr>
          <w:rFonts w:asciiTheme="minorHAnsi" w:hAnsiTheme="minorHAnsi" w:cstheme="minorHAnsi"/>
          <w:sz w:val="20"/>
          <w:szCs w:val="20"/>
        </w:rPr>
      </w:pPr>
      <w:r w:rsidRPr="00467215">
        <w:rPr>
          <w:rFonts w:asciiTheme="minorHAnsi" w:hAnsiTheme="minorHAnsi" w:cstheme="minorHAnsi"/>
          <w:sz w:val="20"/>
          <w:szCs w:val="20"/>
        </w:rPr>
        <w:t>Adres Wykonawcy:</w:t>
      </w:r>
      <w:r w:rsidRPr="00467215">
        <w:rPr>
          <w:rFonts w:asciiTheme="minorHAnsi" w:hAnsiTheme="minorHAnsi" w:cstheme="minorHAnsi"/>
          <w:sz w:val="20"/>
          <w:szCs w:val="20"/>
        </w:rPr>
        <w:tab/>
      </w:r>
      <w:r w:rsidRPr="00467215">
        <w:rPr>
          <w:rFonts w:asciiTheme="minorHAnsi" w:hAnsiTheme="minorHAnsi" w:cstheme="minorHAnsi"/>
          <w:sz w:val="20"/>
          <w:szCs w:val="20"/>
        </w:rPr>
        <w:tab/>
        <w:t>……………………………………………………………………………………………………………………………..</w:t>
      </w:r>
    </w:p>
    <w:p w:rsidR="00C40A06" w:rsidRDefault="00C40A06" w:rsidP="00C40A06">
      <w:pPr>
        <w:pStyle w:val="Nagwek"/>
        <w:tabs>
          <w:tab w:val="clear" w:pos="4536"/>
          <w:tab w:val="clear" w:pos="9072"/>
        </w:tabs>
        <w:spacing w:line="276" w:lineRule="auto"/>
        <w:ind w:left="426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w</w:t>
      </w:r>
      <w:r w:rsidRPr="00467215">
        <w:rPr>
          <w:rFonts w:asciiTheme="minorHAnsi" w:hAnsiTheme="minorHAnsi" w:cstheme="minorHAnsi"/>
          <w:sz w:val="20"/>
          <w:szCs w:val="20"/>
        </w:rPr>
        <w:t xml:space="preserve"> zależności od podmiotu NIP/REGON</w:t>
      </w:r>
      <w:r>
        <w:rPr>
          <w:rFonts w:asciiTheme="minorHAnsi" w:hAnsiTheme="minorHAnsi" w:cstheme="minorHAnsi"/>
          <w:sz w:val="20"/>
          <w:szCs w:val="20"/>
        </w:rPr>
        <w:tab/>
      </w:r>
      <w:r w:rsidRPr="00467215">
        <w:rPr>
          <w:rFonts w:asciiTheme="minorHAnsi" w:hAnsiTheme="minorHAnsi" w:cstheme="minorHAnsi"/>
          <w:sz w:val="20"/>
          <w:szCs w:val="20"/>
        </w:rPr>
        <w:tab/>
        <w:t>…………………………………………………………………………………………………..</w:t>
      </w:r>
    </w:p>
    <w:p w:rsidR="00CC29E1" w:rsidRPr="00752E97" w:rsidRDefault="00C40A06" w:rsidP="00D93DAF">
      <w:pPr>
        <w:pStyle w:val="Nagwek"/>
        <w:spacing w:before="240" w:after="360" w:line="276" w:lineRule="auto"/>
        <w:rPr>
          <w:rFonts w:asciiTheme="minorHAnsi" w:hAnsiTheme="minorHAnsi" w:cstheme="minorHAnsi"/>
          <w:sz w:val="20"/>
          <w:szCs w:val="20"/>
        </w:rPr>
      </w:pPr>
      <w:r w:rsidRPr="00752E97">
        <w:rPr>
          <w:rFonts w:asciiTheme="minorHAnsi" w:hAnsiTheme="minorHAnsi" w:cstheme="minorHAnsi"/>
          <w:sz w:val="20"/>
          <w:szCs w:val="20"/>
        </w:rPr>
        <w:t xml:space="preserve">Składając ofertę w postępowaniu o udzielenie zamówienia publicznego na zadanie pn. </w:t>
      </w:r>
      <w:r w:rsidR="00CC29E1" w:rsidRPr="000B4EFA">
        <w:rPr>
          <w:rFonts w:asciiTheme="minorHAnsi" w:hAnsiTheme="minorHAnsi" w:cstheme="minorHAnsi"/>
          <w:sz w:val="20"/>
          <w:szCs w:val="20"/>
        </w:rPr>
        <w:t>„</w:t>
      </w:r>
      <w:r w:rsidR="00CC29E1" w:rsidRPr="00FB730D">
        <w:rPr>
          <w:rFonts w:asciiTheme="minorHAnsi" w:hAnsiTheme="minorHAnsi" w:cstheme="minorHAnsi"/>
          <w:sz w:val="20"/>
          <w:szCs w:val="20"/>
        </w:rPr>
        <w:t xml:space="preserve">Remont dachu - świetlików </w:t>
      </w:r>
      <w:r w:rsidR="007D2AF9">
        <w:rPr>
          <w:rFonts w:asciiTheme="minorHAnsi" w:hAnsiTheme="minorHAnsi" w:cstheme="minorHAnsi"/>
          <w:sz w:val="20"/>
          <w:szCs w:val="20"/>
        </w:rPr>
        <w:t xml:space="preserve">dachowych </w:t>
      </w:r>
      <w:r w:rsidR="00CC29E1" w:rsidRPr="00FB730D">
        <w:rPr>
          <w:rFonts w:asciiTheme="minorHAnsi" w:hAnsiTheme="minorHAnsi" w:cstheme="minorHAnsi"/>
          <w:sz w:val="20"/>
          <w:szCs w:val="20"/>
        </w:rPr>
        <w:t xml:space="preserve">nad Małą Sceną </w:t>
      </w:r>
      <w:r w:rsidR="00CC29E1">
        <w:rPr>
          <w:rFonts w:asciiTheme="minorHAnsi" w:hAnsiTheme="minorHAnsi" w:cstheme="minorHAnsi"/>
          <w:sz w:val="20"/>
          <w:szCs w:val="20"/>
        </w:rPr>
        <w:t xml:space="preserve">Sali Koncertowej </w:t>
      </w:r>
      <w:r w:rsidR="00CC29E1" w:rsidRPr="00FB730D">
        <w:rPr>
          <w:rFonts w:asciiTheme="minorHAnsi" w:hAnsiTheme="minorHAnsi" w:cstheme="minorHAnsi"/>
          <w:sz w:val="20"/>
          <w:szCs w:val="20"/>
        </w:rPr>
        <w:t>w Narodowym Centrum Polskiej Piosenki w Opolu - wymiana pokrycia i</w:t>
      </w:r>
      <w:r w:rsidR="007D2AF9">
        <w:rPr>
          <w:rFonts w:asciiTheme="minorHAnsi" w:hAnsiTheme="minorHAnsi" w:cstheme="minorHAnsi"/>
          <w:sz w:val="20"/>
          <w:szCs w:val="20"/>
        </w:rPr>
        <w:t> </w:t>
      </w:r>
      <w:r w:rsidR="00CC29E1" w:rsidRPr="00FB730D">
        <w:rPr>
          <w:rFonts w:asciiTheme="minorHAnsi" w:hAnsiTheme="minorHAnsi" w:cstheme="minorHAnsi"/>
          <w:sz w:val="20"/>
          <w:szCs w:val="20"/>
        </w:rPr>
        <w:t>szklenia świetlików i klap dymowych w świetlikach</w:t>
      </w:r>
      <w:r w:rsidR="00CC29E1">
        <w:rPr>
          <w:rFonts w:asciiTheme="minorHAnsi" w:hAnsiTheme="minorHAnsi" w:cstheme="minorHAnsi"/>
          <w:sz w:val="20"/>
          <w:szCs w:val="20"/>
        </w:rPr>
        <w:t>”</w:t>
      </w:r>
      <w:r w:rsidRPr="00752E97">
        <w:rPr>
          <w:rFonts w:asciiTheme="minorHAnsi" w:eastAsia="BookmanOldStyle,Bold" w:hAnsiTheme="minorHAnsi" w:cstheme="minorHAnsi"/>
          <w:bCs/>
          <w:i/>
          <w:sz w:val="20"/>
          <w:szCs w:val="20"/>
        </w:rPr>
        <w:t>,</w:t>
      </w:r>
      <w:r w:rsidRPr="00752E97">
        <w:rPr>
          <w:rFonts w:asciiTheme="minorHAnsi" w:hAnsiTheme="minorHAnsi" w:cstheme="minorHAnsi"/>
          <w:sz w:val="20"/>
          <w:szCs w:val="20"/>
        </w:rPr>
        <w:t xml:space="preserve"> oświadczam, co następuje:</w:t>
      </w:r>
    </w:p>
    <w:p w:rsidR="0002665D" w:rsidRPr="00752E97" w:rsidRDefault="0002665D" w:rsidP="0002665D">
      <w:pPr>
        <w:spacing w:after="100" w:afterAutospacing="1"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F920FF">
        <w:rPr>
          <w:rFonts w:asciiTheme="minorHAnsi" w:hAnsiTheme="minorHAnsi" w:cstheme="minorHAnsi"/>
          <w:b/>
          <w:sz w:val="20"/>
          <w:szCs w:val="20"/>
          <w:shd w:val="clear" w:color="auto" w:fill="F2F2F2" w:themeFill="background1" w:themeFillShade="F2"/>
        </w:rPr>
        <w:t>OŚWIADCZENIE DOTYC</w:t>
      </w:r>
      <w:bookmarkStart w:id="0" w:name="_GoBack"/>
      <w:bookmarkEnd w:id="0"/>
      <w:r w:rsidRPr="00F920FF">
        <w:rPr>
          <w:rFonts w:asciiTheme="minorHAnsi" w:hAnsiTheme="minorHAnsi" w:cstheme="minorHAnsi"/>
          <w:b/>
          <w:sz w:val="20"/>
          <w:szCs w:val="20"/>
          <w:shd w:val="clear" w:color="auto" w:fill="F2F2F2" w:themeFill="background1" w:themeFillShade="F2"/>
        </w:rPr>
        <w:t>ZĄCE BRAKU PODSTAW DO WYKLUCZENIA</w:t>
      </w:r>
    </w:p>
    <w:p w:rsidR="0002665D" w:rsidRDefault="0002665D" w:rsidP="0002665D">
      <w:pPr>
        <w:pStyle w:val="Nagwek"/>
        <w:numPr>
          <w:ilvl w:val="0"/>
          <w:numId w:val="12"/>
        </w:numPr>
        <w:tabs>
          <w:tab w:val="clear" w:pos="4536"/>
          <w:tab w:val="clear" w:pos="9072"/>
        </w:tabs>
        <w:spacing w:after="120" w:line="276" w:lineRule="auto"/>
        <w:ind w:left="426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Oświadczam, że </w:t>
      </w:r>
      <w:r w:rsidRPr="007C1406">
        <w:rPr>
          <w:rFonts w:asciiTheme="minorHAnsi" w:hAnsiTheme="minorHAnsi" w:cstheme="minorHAnsi"/>
          <w:sz w:val="20"/>
          <w:szCs w:val="20"/>
        </w:rPr>
        <w:t xml:space="preserve">Wykonawca, którego reprezentuję nie podlega wykluczeniu z postępowania na podstawie art. 108 ust. 1 ustawy </w:t>
      </w:r>
      <w:r w:rsidRPr="007C1406">
        <w:rPr>
          <w:rFonts w:asciiTheme="minorHAnsi" w:hAnsiTheme="minorHAnsi" w:cstheme="minorHAnsi"/>
          <w:spacing w:val="4"/>
          <w:sz w:val="20"/>
          <w:szCs w:val="20"/>
        </w:rPr>
        <w:t xml:space="preserve">z dnia </w:t>
      </w:r>
      <w:r w:rsidRPr="007C1406">
        <w:rPr>
          <w:rFonts w:asciiTheme="minorHAnsi" w:eastAsiaTheme="majorEastAsia" w:hAnsiTheme="minorHAnsi" w:cstheme="minorHAnsi"/>
          <w:sz w:val="20"/>
          <w:szCs w:val="20"/>
        </w:rPr>
        <w:t>11 września 2019 r. –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C86C0D">
        <w:rPr>
          <w:rFonts w:asciiTheme="minorHAnsi" w:eastAsiaTheme="majorEastAsia" w:hAnsiTheme="minorHAnsi" w:cstheme="minorHAnsi"/>
          <w:sz w:val="20"/>
          <w:szCs w:val="20"/>
        </w:rPr>
        <w:t xml:space="preserve">Prawo zamówień publicznych </w:t>
      </w:r>
      <w:r w:rsidRPr="00C201C6">
        <w:rPr>
          <w:rStyle w:val="markedcontent"/>
          <w:rFonts w:asciiTheme="minorHAnsi" w:hAnsiTheme="minorHAnsi" w:cstheme="minorHAnsi"/>
          <w:sz w:val="20"/>
          <w:szCs w:val="20"/>
        </w:rPr>
        <w:t xml:space="preserve">(Dz.U. </w:t>
      </w:r>
      <w:r>
        <w:rPr>
          <w:rStyle w:val="markedcontent"/>
          <w:rFonts w:asciiTheme="minorHAnsi" w:hAnsiTheme="minorHAnsi" w:cstheme="minorHAnsi"/>
          <w:sz w:val="20"/>
          <w:szCs w:val="20"/>
        </w:rPr>
        <w:t>z 202</w:t>
      </w:r>
      <w:r w:rsidR="00CC29E1">
        <w:rPr>
          <w:rStyle w:val="markedcontent"/>
          <w:rFonts w:asciiTheme="minorHAnsi" w:hAnsiTheme="minorHAnsi" w:cstheme="minorHAnsi"/>
          <w:sz w:val="20"/>
          <w:szCs w:val="20"/>
        </w:rPr>
        <w:t>4</w:t>
      </w:r>
      <w:r>
        <w:rPr>
          <w:rStyle w:val="markedcontent"/>
          <w:rFonts w:asciiTheme="minorHAnsi" w:hAnsiTheme="minorHAnsi" w:cstheme="minorHAnsi"/>
          <w:sz w:val="20"/>
          <w:szCs w:val="20"/>
        </w:rPr>
        <w:t xml:space="preserve"> r, poz. 1</w:t>
      </w:r>
      <w:r w:rsidR="00CC29E1">
        <w:rPr>
          <w:rStyle w:val="markedcontent"/>
          <w:rFonts w:asciiTheme="minorHAnsi" w:hAnsiTheme="minorHAnsi" w:cstheme="minorHAnsi"/>
          <w:sz w:val="20"/>
          <w:szCs w:val="20"/>
        </w:rPr>
        <w:t>320</w:t>
      </w:r>
      <w:r w:rsidRPr="002B7273">
        <w:rPr>
          <w:rStyle w:val="markedcontent"/>
          <w:rFonts w:asciiTheme="minorHAnsi" w:hAnsiTheme="minorHAnsi" w:cstheme="minorHAnsi"/>
          <w:sz w:val="20"/>
          <w:szCs w:val="20"/>
        </w:rPr>
        <w:t>)</w:t>
      </w:r>
      <w:r>
        <w:rPr>
          <w:rFonts w:asciiTheme="minorHAnsi" w:hAnsiTheme="minorHAnsi" w:cstheme="minorHAnsi"/>
          <w:sz w:val="20"/>
          <w:szCs w:val="20"/>
        </w:rPr>
        <w:t>.</w:t>
      </w:r>
    </w:p>
    <w:p w:rsidR="0002665D" w:rsidRDefault="0002665D" w:rsidP="0002665D">
      <w:pPr>
        <w:pStyle w:val="Nagwek"/>
        <w:numPr>
          <w:ilvl w:val="0"/>
          <w:numId w:val="12"/>
        </w:numPr>
        <w:tabs>
          <w:tab w:val="clear" w:pos="4536"/>
          <w:tab w:val="clear" w:pos="9072"/>
        </w:tabs>
        <w:spacing w:after="120" w:line="276" w:lineRule="auto"/>
        <w:ind w:left="426"/>
        <w:rPr>
          <w:rStyle w:val="markedcontent"/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Oświadczam, że </w:t>
      </w:r>
      <w:r w:rsidRPr="007C1406">
        <w:rPr>
          <w:rFonts w:asciiTheme="minorHAnsi" w:hAnsiTheme="minorHAnsi" w:cstheme="minorHAnsi"/>
          <w:sz w:val="20"/>
          <w:szCs w:val="20"/>
        </w:rPr>
        <w:t>Wykonawca, którego reprezentuję nie podlega wykluczeniu z postępowania na podstawie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BA6BA9">
        <w:rPr>
          <w:rFonts w:eastAsia="Times New Roman"/>
          <w:sz w:val="20"/>
          <w:szCs w:val="20"/>
        </w:rPr>
        <w:t>art.</w:t>
      </w:r>
      <w:r w:rsidR="006C6D93">
        <w:rPr>
          <w:rFonts w:eastAsia="Times New Roman"/>
          <w:sz w:val="20"/>
          <w:szCs w:val="20"/>
        </w:rPr>
        <w:t> </w:t>
      </w:r>
      <w:r w:rsidRPr="00BA6BA9">
        <w:rPr>
          <w:rFonts w:eastAsia="Times New Roman"/>
          <w:sz w:val="20"/>
          <w:szCs w:val="20"/>
        </w:rPr>
        <w:t>7</w:t>
      </w:r>
      <w:r w:rsidR="006C6D93">
        <w:rPr>
          <w:rFonts w:eastAsia="Times New Roman"/>
          <w:sz w:val="20"/>
          <w:szCs w:val="20"/>
        </w:rPr>
        <w:t> </w:t>
      </w:r>
      <w:r w:rsidRPr="00BA6BA9">
        <w:rPr>
          <w:rFonts w:eastAsia="Times New Roman"/>
          <w:sz w:val="20"/>
          <w:szCs w:val="20"/>
        </w:rPr>
        <w:t>ust. 1</w:t>
      </w:r>
      <w:r w:rsidRPr="00EA03A4">
        <w:rPr>
          <w:rFonts w:eastAsia="Times New Roman"/>
          <w:sz w:val="20"/>
          <w:szCs w:val="20"/>
        </w:rPr>
        <w:t xml:space="preserve"> ustawy z dnia 13 kwietnia 2022 r. o szczególnych rozwiązaniach w zakresie przeciwdziałania wspieraniu agresji na Ukrainę oraz służących ochronie bezpieczeństwa narodowego </w:t>
      </w:r>
      <w:r w:rsidR="005467E3" w:rsidRPr="00402039">
        <w:rPr>
          <w:rFonts w:asciiTheme="minorHAnsi" w:hAnsiTheme="minorHAnsi" w:cstheme="minorHAnsi"/>
          <w:sz w:val="20"/>
          <w:szCs w:val="20"/>
        </w:rPr>
        <w:t>(</w:t>
      </w:r>
      <w:r w:rsidR="005467E3" w:rsidRPr="00402039">
        <w:rPr>
          <w:rStyle w:val="markedcontent"/>
          <w:rFonts w:asciiTheme="minorHAnsi" w:hAnsiTheme="minorHAnsi" w:cstheme="minorHAnsi"/>
          <w:sz w:val="20"/>
          <w:szCs w:val="20"/>
        </w:rPr>
        <w:t>Dz. U. z 202</w:t>
      </w:r>
      <w:r w:rsidR="005467E3">
        <w:rPr>
          <w:rStyle w:val="markedcontent"/>
          <w:rFonts w:asciiTheme="minorHAnsi" w:hAnsiTheme="minorHAnsi" w:cstheme="minorHAnsi"/>
          <w:sz w:val="20"/>
          <w:szCs w:val="20"/>
        </w:rPr>
        <w:t>4</w:t>
      </w:r>
      <w:r w:rsidR="005467E3" w:rsidRPr="00402039">
        <w:rPr>
          <w:rStyle w:val="markedcontent"/>
          <w:rFonts w:asciiTheme="minorHAnsi" w:hAnsiTheme="minorHAnsi" w:cstheme="minorHAnsi"/>
          <w:sz w:val="20"/>
          <w:szCs w:val="20"/>
        </w:rPr>
        <w:t xml:space="preserve"> r. poz. </w:t>
      </w:r>
      <w:r w:rsidR="005467E3">
        <w:rPr>
          <w:rStyle w:val="markedcontent"/>
          <w:rFonts w:asciiTheme="minorHAnsi" w:hAnsiTheme="minorHAnsi" w:cstheme="minorHAnsi"/>
          <w:sz w:val="20"/>
          <w:szCs w:val="20"/>
        </w:rPr>
        <w:t>507</w:t>
      </w:r>
      <w:r w:rsidR="005467E3" w:rsidRPr="00402039">
        <w:rPr>
          <w:rStyle w:val="markedcontent"/>
          <w:rFonts w:asciiTheme="minorHAnsi" w:hAnsiTheme="minorHAnsi" w:cstheme="minorHAnsi"/>
          <w:sz w:val="20"/>
          <w:szCs w:val="20"/>
        </w:rPr>
        <w:t>)</w:t>
      </w:r>
      <w:r>
        <w:rPr>
          <w:rStyle w:val="markedcontent"/>
          <w:rFonts w:asciiTheme="minorHAnsi" w:hAnsiTheme="minorHAnsi" w:cstheme="minorHAnsi"/>
          <w:sz w:val="20"/>
          <w:szCs w:val="20"/>
        </w:rPr>
        <w:t>.</w:t>
      </w:r>
    </w:p>
    <w:p w:rsidR="0002665D" w:rsidRDefault="0002665D" w:rsidP="00B449D4">
      <w:pPr>
        <w:pStyle w:val="Nagwek"/>
        <w:numPr>
          <w:ilvl w:val="0"/>
          <w:numId w:val="12"/>
        </w:numPr>
        <w:tabs>
          <w:tab w:val="clear" w:pos="4536"/>
          <w:tab w:val="clear" w:pos="9072"/>
        </w:tabs>
        <w:spacing w:after="100" w:afterAutospacing="1" w:line="276" w:lineRule="auto"/>
        <w:ind w:left="426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Oświadczam, że w stosunku do Wykonawcy, którego reprezentuję</w:t>
      </w:r>
      <w:r w:rsidR="00746EC9">
        <w:rPr>
          <w:rFonts w:asciiTheme="minorHAnsi" w:hAnsiTheme="minorHAnsi" w:cstheme="minorHAnsi"/>
          <w:sz w:val="20"/>
          <w:szCs w:val="20"/>
        </w:rPr>
        <w:t>,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7C1406">
        <w:rPr>
          <w:rFonts w:asciiTheme="minorHAnsi" w:hAnsiTheme="minorHAnsi" w:cstheme="minorHAnsi"/>
          <w:sz w:val="20"/>
          <w:szCs w:val="20"/>
        </w:rPr>
        <w:t>zachodzą podstawy wykluczenia z</w:t>
      </w:r>
      <w:r>
        <w:rPr>
          <w:rFonts w:asciiTheme="minorHAnsi" w:hAnsiTheme="minorHAnsi" w:cstheme="minorHAnsi"/>
          <w:sz w:val="20"/>
          <w:szCs w:val="20"/>
        </w:rPr>
        <w:t> </w:t>
      </w:r>
      <w:r w:rsidRPr="007C1406">
        <w:rPr>
          <w:rFonts w:asciiTheme="minorHAnsi" w:hAnsiTheme="minorHAnsi" w:cstheme="minorHAnsi"/>
          <w:sz w:val="20"/>
          <w:szCs w:val="20"/>
        </w:rPr>
        <w:t xml:space="preserve">postępowania na podstawie art. ………….... ustawy </w:t>
      </w:r>
      <w:proofErr w:type="spellStart"/>
      <w:r w:rsidRPr="007C1406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7C1406">
        <w:rPr>
          <w:rFonts w:asciiTheme="minorHAnsi" w:hAnsiTheme="minorHAnsi" w:cstheme="minorHAnsi"/>
          <w:sz w:val="20"/>
          <w:szCs w:val="20"/>
        </w:rPr>
        <w:t xml:space="preserve"> </w:t>
      </w:r>
      <w:r w:rsidRPr="00226B73">
        <w:rPr>
          <w:rFonts w:asciiTheme="minorHAnsi" w:hAnsiTheme="minorHAnsi" w:cstheme="minorHAnsi"/>
          <w:i/>
          <w:sz w:val="16"/>
          <w:szCs w:val="16"/>
        </w:rPr>
        <w:t>(podać mającą zastosowanie podstawę wykluczenia spośród wymienionych w art. 108 ust. 1 pkt 1,</w:t>
      </w:r>
      <w:r w:rsidR="00B449D4"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Pr="00226B73">
        <w:rPr>
          <w:rFonts w:asciiTheme="minorHAnsi" w:hAnsiTheme="minorHAnsi" w:cstheme="minorHAnsi"/>
          <w:i/>
          <w:sz w:val="16"/>
          <w:szCs w:val="16"/>
        </w:rPr>
        <w:t>2 i 5</w:t>
      </w:r>
      <w:r w:rsidR="00B449D4">
        <w:rPr>
          <w:rFonts w:asciiTheme="minorHAnsi" w:hAnsiTheme="minorHAnsi" w:cstheme="minorHAnsi"/>
          <w:i/>
          <w:sz w:val="16"/>
          <w:szCs w:val="16"/>
        </w:rPr>
        <w:t xml:space="preserve"> ustawy </w:t>
      </w:r>
      <w:proofErr w:type="spellStart"/>
      <w:r w:rsidR="00B449D4">
        <w:rPr>
          <w:rFonts w:asciiTheme="minorHAnsi" w:hAnsiTheme="minorHAnsi" w:cstheme="minorHAnsi"/>
          <w:i/>
          <w:sz w:val="16"/>
          <w:szCs w:val="16"/>
        </w:rPr>
        <w:t>Pzp</w:t>
      </w:r>
      <w:proofErr w:type="spellEnd"/>
      <w:r w:rsidRPr="00226B73">
        <w:rPr>
          <w:rFonts w:asciiTheme="minorHAnsi" w:hAnsiTheme="minorHAnsi" w:cstheme="minorHAnsi"/>
          <w:i/>
          <w:sz w:val="16"/>
          <w:szCs w:val="16"/>
        </w:rPr>
        <w:t>)</w:t>
      </w:r>
      <w:r w:rsidRPr="007C1406">
        <w:rPr>
          <w:rFonts w:asciiTheme="minorHAnsi" w:hAnsiTheme="minorHAnsi" w:cstheme="minorHAnsi"/>
          <w:sz w:val="20"/>
          <w:szCs w:val="20"/>
        </w:rPr>
        <w:t>. Jednocześnie oświadczam, że w związku z</w:t>
      </w:r>
      <w:r>
        <w:rPr>
          <w:rFonts w:asciiTheme="minorHAnsi" w:hAnsiTheme="minorHAnsi" w:cstheme="minorHAnsi"/>
          <w:sz w:val="20"/>
          <w:szCs w:val="20"/>
        </w:rPr>
        <w:t> </w:t>
      </w:r>
      <w:r w:rsidRPr="007C1406">
        <w:rPr>
          <w:rFonts w:asciiTheme="minorHAnsi" w:hAnsiTheme="minorHAnsi" w:cstheme="minorHAnsi"/>
          <w:sz w:val="20"/>
          <w:szCs w:val="20"/>
        </w:rPr>
        <w:t>ww.</w:t>
      </w:r>
      <w:r>
        <w:rPr>
          <w:rFonts w:asciiTheme="minorHAnsi" w:hAnsiTheme="minorHAnsi" w:cstheme="minorHAnsi"/>
          <w:sz w:val="20"/>
          <w:szCs w:val="20"/>
        </w:rPr>
        <w:t> </w:t>
      </w:r>
      <w:r w:rsidRPr="007C1406">
        <w:rPr>
          <w:rFonts w:asciiTheme="minorHAnsi" w:hAnsiTheme="minorHAnsi" w:cstheme="minorHAnsi"/>
          <w:sz w:val="20"/>
          <w:szCs w:val="20"/>
        </w:rPr>
        <w:t>okolicznością, na</w:t>
      </w:r>
      <w:r w:rsidR="00C7703B">
        <w:rPr>
          <w:rFonts w:asciiTheme="minorHAnsi" w:hAnsiTheme="minorHAnsi" w:cstheme="minorHAnsi"/>
          <w:sz w:val="20"/>
          <w:szCs w:val="20"/>
        </w:rPr>
        <w:t> </w:t>
      </w:r>
      <w:r w:rsidRPr="007C1406">
        <w:rPr>
          <w:rFonts w:asciiTheme="minorHAnsi" w:hAnsiTheme="minorHAnsi" w:cstheme="minorHAnsi"/>
          <w:sz w:val="20"/>
          <w:szCs w:val="20"/>
        </w:rPr>
        <w:t>podstawie art. </w:t>
      </w:r>
      <w:r>
        <w:rPr>
          <w:rFonts w:asciiTheme="minorHAnsi" w:hAnsiTheme="minorHAnsi" w:cstheme="minorHAnsi"/>
          <w:sz w:val="20"/>
          <w:szCs w:val="20"/>
        </w:rPr>
        <w:t>110</w:t>
      </w:r>
      <w:r w:rsidRPr="007C1406">
        <w:rPr>
          <w:rFonts w:asciiTheme="minorHAnsi" w:hAnsiTheme="minorHAnsi" w:cstheme="minorHAnsi"/>
          <w:sz w:val="20"/>
          <w:szCs w:val="20"/>
        </w:rPr>
        <w:t> </w:t>
      </w:r>
      <w:r>
        <w:rPr>
          <w:rFonts w:asciiTheme="minorHAnsi" w:hAnsiTheme="minorHAnsi" w:cstheme="minorHAnsi"/>
          <w:sz w:val="20"/>
          <w:szCs w:val="20"/>
        </w:rPr>
        <w:t>ust. 2</w:t>
      </w:r>
      <w:r w:rsidRPr="007C1406">
        <w:rPr>
          <w:rFonts w:asciiTheme="minorHAnsi" w:hAnsiTheme="minorHAnsi" w:cstheme="minorHAnsi"/>
          <w:sz w:val="20"/>
          <w:szCs w:val="20"/>
        </w:rPr>
        <w:t xml:space="preserve"> ustawy </w:t>
      </w:r>
      <w:proofErr w:type="spellStart"/>
      <w:r w:rsidRPr="007C1406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7C1406"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 xml:space="preserve">Wykonawca </w:t>
      </w:r>
      <w:r w:rsidRPr="007C1406">
        <w:rPr>
          <w:rFonts w:asciiTheme="minorHAnsi" w:hAnsiTheme="minorHAnsi" w:cstheme="minorHAnsi"/>
          <w:sz w:val="20"/>
          <w:szCs w:val="20"/>
        </w:rPr>
        <w:t>podjął następujące środki naprawcze</w:t>
      </w:r>
      <w:r>
        <w:rPr>
          <w:rFonts w:asciiTheme="minorHAnsi" w:hAnsiTheme="minorHAnsi" w:cstheme="minorHAnsi"/>
          <w:sz w:val="20"/>
          <w:szCs w:val="20"/>
        </w:rPr>
        <w:t xml:space="preserve"> i zapobiegawcze.</w:t>
      </w:r>
    </w:p>
    <w:p w:rsidR="0002665D" w:rsidRDefault="0002665D" w:rsidP="0002665D">
      <w:pPr>
        <w:pStyle w:val="Nagwek"/>
        <w:tabs>
          <w:tab w:val="clear" w:pos="4536"/>
          <w:tab w:val="clear" w:pos="9072"/>
        </w:tabs>
        <w:spacing w:after="100" w:afterAutospacing="1" w:line="276" w:lineRule="auto"/>
        <w:ind w:left="426"/>
        <w:rPr>
          <w:rFonts w:asciiTheme="minorHAnsi" w:hAnsiTheme="minorHAnsi" w:cstheme="minorHAnsi"/>
          <w:sz w:val="20"/>
          <w:szCs w:val="20"/>
        </w:rPr>
      </w:pPr>
      <w:r w:rsidRPr="00957DD3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…………………………………………………………………………………………………………………………….…………………………………………………</w:t>
      </w:r>
    </w:p>
    <w:p w:rsidR="0002665D" w:rsidRDefault="0002665D" w:rsidP="0002665D">
      <w:pPr>
        <w:pStyle w:val="Nagwek"/>
        <w:tabs>
          <w:tab w:val="clear" w:pos="4536"/>
          <w:tab w:val="clear" w:pos="9072"/>
        </w:tabs>
        <w:spacing w:after="100" w:afterAutospacing="1" w:line="276" w:lineRule="auto"/>
        <w:ind w:left="426"/>
        <w:rPr>
          <w:rFonts w:asciiTheme="minorHAnsi" w:hAnsiTheme="minorHAnsi" w:cstheme="minorHAnsi"/>
          <w:sz w:val="20"/>
          <w:szCs w:val="20"/>
        </w:rPr>
      </w:pPr>
      <w:r w:rsidRPr="00957DD3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…………………………………………………………………………………………………………………………….…………………………………………………</w:t>
      </w:r>
    </w:p>
    <w:p w:rsidR="00CD1297" w:rsidRPr="00752E97" w:rsidRDefault="00CD1297" w:rsidP="00CD1297">
      <w:pPr>
        <w:spacing w:after="100" w:afterAutospacing="1"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F920FF">
        <w:rPr>
          <w:rFonts w:asciiTheme="minorHAnsi" w:hAnsiTheme="minorHAnsi" w:cstheme="minorHAnsi"/>
          <w:b/>
          <w:sz w:val="20"/>
          <w:szCs w:val="20"/>
          <w:shd w:val="clear" w:color="auto" w:fill="F2F2F2" w:themeFill="background1" w:themeFillShade="F2"/>
        </w:rPr>
        <w:t>OŚWIADCZENIE DOTYCZĄCE SPEŁNIENIA WARUNKÓW UDZIAŁU W POSTĘPOWANIU</w:t>
      </w:r>
    </w:p>
    <w:p w:rsidR="00CD1297" w:rsidRPr="006C6D93" w:rsidRDefault="00CD1297" w:rsidP="00CD1297">
      <w:pPr>
        <w:pStyle w:val="Nagwek"/>
        <w:tabs>
          <w:tab w:val="clear" w:pos="4536"/>
          <w:tab w:val="clear" w:pos="9072"/>
        </w:tabs>
        <w:spacing w:after="100" w:afterAutospacing="1" w:line="276" w:lineRule="auto"/>
        <w:rPr>
          <w:rFonts w:asciiTheme="minorHAnsi" w:hAnsiTheme="minorHAnsi" w:cstheme="minorHAnsi"/>
          <w:sz w:val="20"/>
          <w:szCs w:val="20"/>
        </w:rPr>
      </w:pPr>
      <w:r w:rsidRPr="006C6D93">
        <w:rPr>
          <w:rFonts w:asciiTheme="minorHAnsi" w:hAnsiTheme="minorHAnsi" w:cstheme="minorHAnsi"/>
          <w:sz w:val="20"/>
          <w:szCs w:val="20"/>
        </w:rPr>
        <w:t xml:space="preserve">Oświadczam, że Wykonawca którego reprezentuję spełnia warunki udziału w postępowaniu określone przez Zamawiającego w Specyfikacji Warunków Zamówienia – Rozdział </w:t>
      </w:r>
      <w:r w:rsidR="006C6D93" w:rsidRPr="006C6D93">
        <w:rPr>
          <w:rFonts w:asciiTheme="minorHAnsi" w:hAnsiTheme="minorHAnsi" w:cstheme="minorHAnsi"/>
          <w:sz w:val="20"/>
          <w:szCs w:val="20"/>
        </w:rPr>
        <w:t>X</w:t>
      </w:r>
      <w:r w:rsidRPr="006C6D93">
        <w:rPr>
          <w:rFonts w:asciiTheme="minorHAnsi" w:hAnsiTheme="minorHAnsi" w:cstheme="minorHAnsi"/>
          <w:sz w:val="20"/>
          <w:szCs w:val="20"/>
        </w:rPr>
        <w:t>I.</w:t>
      </w:r>
    </w:p>
    <w:p w:rsidR="00CD1297" w:rsidRPr="00FA0326" w:rsidRDefault="00CD1297" w:rsidP="00CD1297">
      <w:pPr>
        <w:autoSpaceDE w:val="0"/>
        <w:autoSpaceDN w:val="0"/>
        <w:adjustRightInd w:val="0"/>
        <w:spacing w:after="100" w:afterAutospacing="1" w:line="276" w:lineRule="auto"/>
        <w:jc w:val="center"/>
        <w:rPr>
          <w:rFonts w:asciiTheme="minorHAnsi" w:eastAsiaTheme="minorHAnsi" w:hAnsiTheme="minorHAnsi" w:cs="Times"/>
          <w:b/>
          <w:bCs/>
          <w:sz w:val="20"/>
          <w:szCs w:val="20"/>
        </w:rPr>
      </w:pPr>
      <w:r w:rsidRPr="00F920FF">
        <w:rPr>
          <w:rFonts w:asciiTheme="minorHAnsi" w:hAnsiTheme="minorHAnsi"/>
          <w:b/>
          <w:sz w:val="20"/>
          <w:szCs w:val="20"/>
          <w:shd w:val="clear" w:color="auto" w:fill="F2F2F2" w:themeFill="background1" w:themeFillShade="F2"/>
        </w:rPr>
        <w:t>OŚWIADCZENIE DOTYCZĄCE</w:t>
      </w:r>
      <w:r w:rsidRPr="00F920FF">
        <w:rPr>
          <w:rFonts w:asciiTheme="minorHAnsi" w:eastAsiaTheme="minorHAnsi" w:hAnsiTheme="minorHAnsi" w:cs="Times"/>
          <w:b/>
          <w:bCs/>
          <w:sz w:val="20"/>
          <w:szCs w:val="20"/>
          <w:shd w:val="clear" w:color="auto" w:fill="F2F2F2" w:themeFill="background1" w:themeFillShade="F2"/>
        </w:rPr>
        <w:t xml:space="preserve"> PODANYCH INFORMACJI</w:t>
      </w:r>
    </w:p>
    <w:p w:rsidR="00CD1297" w:rsidRDefault="00CD1297" w:rsidP="00CD1297">
      <w:pPr>
        <w:autoSpaceDE w:val="0"/>
        <w:autoSpaceDN w:val="0"/>
        <w:adjustRightInd w:val="0"/>
        <w:spacing w:after="100" w:afterAutospacing="1" w:line="276" w:lineRule="auto"/>
        <w:rPr>
          <w:rFonts w:asciiTheme="minorHAnsi" w:eastAsiaTheme="minorHAnsi" w:hAnsiTheme="minorHAnsi" w:cs="Times"/>
          <w:sz w:val="20"/>
          <w:szCs w:val="20"/>
        </w:rPr>
      </w:pPr>
      <w:r w:rsidRPr="00FA0326">
        <w:rPr>
          <w:rFonts w:asciiTheme="minorHAnsi" w:eastAsiaTheme="minorHAnsi" w:hAnsiTheme="minorHAnsi" w:cs="Times"/>
          <w:sz w:val="20"/>
          <w:szCs w:val="20"/>
        </w:rPr>
        <w:t>O</w:t>
      </w:r>
      <w:r w:rsidRPr="00FA0326">
        <w:rPr>
          <w:rFonts w:asciiTheme="minorHAnsi" w:eastAsia="TimesNewRoman" w:hAnsiTheme="minorHAnsi" w:cs="TimesNewRoman"/>
          <w:sz w:val="20"/>
          <w:szCs w:val="20"/>
        </w:rPr>
        <w:t>ś</w:t>
      </w:r>
      <w:r w:rsidRPr="00FA0326">
        <w:rPr>
          <w:rFonts w:asciiTheme="minorHAnsi" w:eastAsiaTheme="minorHAnsi" w:hAnsiTheme="minorHAnsi" w:cs="Times"/>
          <w:sz w:val="20"/>
          <w:szCs w:val="20"/>
        </w:rPr>
        <w:t xml:space="preserve">wiadczam, </w:t>
      </w:r>
      <w:r w:rsidRPr="00FA0326">
        <w:rPr>
          <w:rFonts w:asciiTheme="minorHAnsi" w:eastAsia="TimesNewRoman" w:hAnsiTheme="minorHAnsi" w:cs="TimesNewRoman"/>
          <w:sz w:val="20"/>
          <w:szCs w:val="20"/>
        </w:rPr>
        <w:t>ż</w:t>
      </w:r>
      <w:r w:rsidRPr="00FA0326">
        <w:rPr>
          <w:rFonts w:asciiTheme="minorHAnsi" w:eastAsiaTheme="minorHAnsi" w:hAnsiTheme="minorHAnsi" w:cs="Times"/>
          <w:sz w:val="20"/>
          <w:szCs w:val="20"/>
        </w:rPr>
        <w:t>e wszystkie informacje podane w powy</w:t>
      </w:r>
      <w:r w:rsidRPr="00FA0326">
        <w:rPr>
          <w:rFonts w:asciiTheme="minorHAnsi" w:eastAsia="TimesNewRoman" w:hAnsiTheme="minorHAnsi" w:cs="TimesNewRoman"/>
          <w:sz w:val="20"/>
          <w:szCs w:val="20"/>
        </w:rPr>
        <w:t>ż</w:t>
      </w:r>
      <w:r w:rsidRPr="00FA0326">
        <w:rPr>
          <w:rFonts w:asciiTheme="minorHAnsi" w:eastAsiaTheme="minorHAnsi" w:hAnsiTheme="minorHAnsi" w:cs="Times"/>
          <w:sz w:val="20"/>
          <w:szCs w:val="20"/>
        </w:rPr>
        <w:t>szy</w:t>
      </w:r>
      <w:r>
        <w:rPr>
          <w:rFonts w:asciiTheme="minorHAnsi" w:eastAsiaTheme="minorHAnsi" w:hAnsiTheme="minorHAnsi" w:cs="Times"/>
          <w:sz w:val="20"/>
          <w:szCs w:val="20"/>
        </w:rPr>
        <w:t>m</w:t>
      </w:r>
      <w:r w:rsidRPr="00FA0326">
        <w:rPr>
          <w:rFonts w:asciiTheme="minorHAnsi" w:eastAsiaTheme="minorHAnsi" w:hAnsiTheme="minorHAnsi" w:cs="Times"/>
          <w:sz w:val="20"/>
          <w:szCs w:val="20"/>
        </w:rPr>
        <w:t xml:space="preserve"> o</w:t>
      </w:r>
      <w:r w:rsidRPr="00FA0326">
        <w:rPr>
          <w:rFonts w:asciiTheme="minorHAnsi" w:eastAsia="TimesNewRoman" w:hAnsiTheme="minorHAnsi" w:cs="TimesNewRoman"/>
          <w:sz w:val="20"/>
          <w:szCs w:val="20"/>
        </w:rPr>
        <w:t>ś</w:t>
      </w:r>
      <w:r w:rsidRPr="00FA0326">
        <w:rPr>
          <w:rFonts w:asciiTheme="minorHAnsi" w:eastAsiaTheme="minorHAnsi" w:hAnsiTheme="minorHAnsi" w:cs="Times"/>
          <w:sz w:val="20"/>
          <w:szCs w:val="20"/>
        </w:rPr>
        <w:t>wiadczeni</w:t>
      </w:r>
      <w:r>
        <w:rPr>
          <w:rFonts w:asciiTheme="minorHAnsi" w:eastAsiaTheme="minorHAnsi" w:hAnsiTheme="minorHAnsi" w:cs="Times"/>
          <w:sz w:val="20"/>
          <w:szCs w:val="20"/>
        </w:rPr>
        <w:t>u</w:t>
      </w:r>
      <w:r w:rsidRPr="00FA0326">
        <w:rPr>
          <w:rFonts w:asciiTheme="minorHAnsi" w:eastAsiaTheme="minorHAnsi" w:hAnsiTheme="minorHAnsi" w:cs="Times"/>
          <w:sz w:val="20"/>
          <w:szCs w:val="20"/>
        </w:rPr>
        <w:t xml:space="preserve"> s</w:t>
      </w:r>
      <w:r w:rsidRPr="00FA0326">
        <w:rPr>
          <w:rFonts w:asciiTheme="minorHAnsi" w:eastAsia="TimesNewRoman" w:hAnsiTheme="minorHAnsi" w:cs="TimesNewRoman"/>
          <w:sz w:val="20"/>
          <w:szCs w:val="20"/>
        </w:rPr>
        <w:t xml:space="preserve">ą </w:t>
      </w:r>
      <w:r w:rsidRPr="00FA0326">
        <w:rPr>
          <w:rFonts w:asciiTheme="minorHAnsi" w:eastAsiaTheme="minorHAnsi" w:hAnsiTheme="minorHAnsi" w:cs="Times"/>
          <w:sz w:val="20"/>
          <w:szCs w:val="20"/>
        </w:rPr>
        <w:t>aktualne i zgodne z prawd</w:t>
      </w:r>
      <w:r w:rsidRPr="00FA0326">
        <w:rPr>
          <w:rFonts w:asciiTheme="minorHAnsi" w:eastAsia="TimesNewRoman" w:hAnsiTheme="minorHAnsi" w:cs="TimesNewRoman"/>
          <w:sz w:val="20"/>
          <w:szCs w:val="20"/>
        </w:rPr>
        <w:t xml:space="preserve">ą </w:t>
      </w:r>
      <w:r w:rsidRPr="00FA0326">
        <w:rPr>
          <w:rFonts w:asciiTheme="minorHAnsi" w:eastAsiaTheme="minorHAnsi" w:hAnsiTheme="minorHAnsi" w:cs="Times"/>
          <w:sz w:val="20"/>
          <w:szCs w:val="20"/>
        </w:rPr>
        <w:t>oraz zostały przedstawione z pełn</w:t>
      </w:r>
      <w:r w:rsidRPr="00FA0326">
        <w:rPr>
          <w:rFonts w:asciiTheme="minorHAnsi" w:eastAsia="TimesNewRoman" w:hAnsiTheme="minorHAnsi" w:cs="TimesNewRoman"/>
          <w:sz w:val="20"/>
          <w:szCs w:val="20"/>
        </w:rPr>
        <w:t>ą ś</w:t>
      </w:r>
      <w:r w:rsidRPr="00FA0326">
        <w:rPr>
          <w:rFonts w:asciiTheme="minorHAnsi" w:eastAsiaTheme="minorHAnsi" w:hAnsiTheme="minorHAnsi" w:cs="Times"/>
          <w:sz w:val="20"/>
          <w:szCs w:val="20"/>
        </w:rPr>
        <w:t>wiadomo</w:t>
      </w:r>
      <w:r w:rsidRPr="00FA0326">
        <w:rPr>
          <w:rFonts w:asciiTheme="minorHAnsi" w:eastAsia="TimesNewRoman" w:hAnsiTheme="minorHAnsi" w:cs="TimesNewRoman"/>
          <w:sz w:val="20"/>
          <w:szCs w:val="20"/>
        </w:rPr>
        <w:t>ś</w:t>
      </w:r>
      <w:r w:rsidRPr="00FA0326">
        <w:rPr>
          <w:rFonts w:asciiTheme="minorHAnsi" w:eastAsiaTheme="minorHAnsi" w:hAnsiTheme="minorHAnsi" w:cs="Times"/>
          <w:sz w:val="20"/>
          <w:szCs w:val="20"/>
        </w:rPr>
        <w:t>ci</w:t>
      </w:r>
      <w:r w:rsidRPr="00FA0326">
        <w:rPr>
          <w:rFonts w:asciiTheme="minorHAnsi" w:eastAsia="TimesNewRoman" w:hAnsiTheme="minorHAnsi" w:cs="TimesNewRoman"/>
          <w:sz w:val="20"/>
          <w:szCs w:val="20"/>
        </w:rPr>
        <w:t xml:space="preserve">ą </w:t>
      </w:r>
      <w:r w:rsidRPr="00FA0326">
        <w:rPr>
          <w:rFonts w:asciiTheme="minorHAnsi" w:eastAsiaTheme="minorHAnsi" w:hAnsiTheme="minorHAnsi" w:cs="Times"/>
          <w:sz w:val="20"/>
          <w:szCs w:val="20"/>
        </w:rPr>
        <w:t>konsekwencji wprowadzenia Zamawiaj</w:t>
      </w:r>
      <w:r w:rsidRPr="00FA0326">
        <w:rPr>
          <w:rFonts w:asciiTheme="minorHAnsi" w:eastAsia="TimesNewRoman" w:hAnsiTheme="minorHAnsi" w:cs="TimesNewRoman"/>
          <w:sz w:val="20"/>
          <w:szCs w:val="20"/>
        </w:rPr>
        <w:t>ą</w:t>
      </w:r>
      <w:r w:rsidRPr="00FA0326">
        <w:rPr>
          <w:rFonts w:asciiTheme="minorHAnsi" w:eastAsiaTheme="minorHAnsi" w:hAnsiTheme="minorHAnsi" w:cs="Times"/>
          <w:sz w:val="20"/>
          <w:szCs w:val="20"/>
        </w:rPr>
        <w:t>cego w bł</w:t>
      </w:r>
      <w:r w:rsidRPr="00FA0326">
        <w:rPr>
          <w:rFonts w:asciiTheme="minorHAnsi" w:eastAsia="TimesNewRoman" w:hAnsiTheme="minorHAnsi" w:cs="TimesNewRoman"/>
          <w:sz w:val="20"/>
          <w:szCs w:val="20"/>
        </w:rPr>
        <w:t>ą</w:t>
      </w:r>
      <w:r w:rsidRPr="00FA0326">
        <w:rPr>
          <w:rFonts w:asciiTheme="minorHAnsi" w:eastAsiaTheme="minorHAnsi" w:hAnsiTheme="minorHAnsi" w:cs="Times"/>
          <w:sz w:val="20"/>
          <w:szCs w:val="20"/>
        </w:rPr>
        <w:t>d przy przedstawianiu informacji.</w:t>
      </w:r>
    </w:p>
    <w:p w:rsidR="00CD1297" w:rsidRDefault="00CD1297" w:rsidP="00C40A06">
      <w:pPr>
        <w:spacing w:before="400"/>
        <w:jc w:val="right"/>
        <w:rPr>
          <w:rFonts w:asciiTheme="minorHAnsi" w:hAnsiTheme="minorHAnsi" w:cstheme="minorHAnsi"/>
          <w:sz w:val="20"/>
          <w:szCs w:val="20"/>
        </w:rPr>
      </w:pPr>
    </w:p>
    <w:p w:rsidR="00CC29E1" w:rsidRDefault="00CC29E1" w:rsidP="00CC29E1">
      <w:pPr>
        <w:spacing w:before="400"/>
        <w:rPr>
          <w:rFonts w:asciiTheme="minorHAnsi" w:hAnsiTheme="minorHAnsi" w:cstheme="minorHAnsi"/>
          <w:sz w:val="20"/>
          <w:szCs w:val="20"/>
        </w:rPr>
      </w:pPr>
    </w:p>
    <w:p w:rsidR="00CD1297" w:rsidRPr="008B763D" w:rsidRDefault="00CD1297" w:rsidP="00CD1297">
      <w:pPr>
        <w:jc w:val="right"/>
        <w:rPr>
          <w:rFonts w:asciiTheme="minorHAnsi" w:hAnsiTheme="minorHAnsi" w:cstheme="minorHAnsi"/>
          <w:sz w:val="20"/>
          <w:szCs w:val="20"/>
        </w:rPr>
      </w:pPr>
      <w:r w:rsidRPr="008B763D">
        <w:rPr>
          <w:rFonts w:asciiTheme="minorHAnsi" w:hAnsiTheme="minorHAnsi" w:cstheme="minorHAnsi"/>
          <w:sz w:val="20"/>
          <w:szCs w:val="20"/>
        </w:rPr>
        <w:t>……………………….……………….….………………………………………………</w:t>
      </w:r>
    </w:p>
    <w:p w:rsidR="00CD1297" w:rsidRPr="008B763D" w:rsidRDefault="00CD1297" w:rsidP="00CD1297">
      <w:pPr>
        <w:jc w:val="right"/>
        <w:rPr>
          <w:rFonts w:asciiTheme="minorHAnsi" w:hAnsiTheme="minorHAnsi" w:cstheme="minorHAnsi"/>
          <w:sz w:val="16"/>
          <w:szCs w:val="16"/>
        </w:rPr>
      </w:pPr>
      <w:r w:rsidRPr="008B763D">
        <w:rPr>
          <w:rFonts w:asciiTheme="minorHAnsi" w:hAnsiTheme="minorHAnsi" w:cstheme="minorHAnsi"/>
          <w:sz w:val="16"/>
          <w:szCs w:val="16"/>
        </w:rPr>
        <w:t xml:space="preserve">kwalifikowany podpis elektroniczny lub podpis zaufany </w:t>
      </w:r>
      <w:r>
        <w:rPr>
          <w:rFonts w:asciiTheme="minorHAnsi" w:hAnsiTheme="minorHAnsi" w:cstheme="minorHAnsi"/>
          <w:sz w:val="16"/>
          <w:szCs w:val="16"/>
        </w:rPr>
        <w:br/>
      </w:r>
      <w:r w:rsidRPr="008B763D">
        <w:rPr>
          <w:rFonts w:asciiTheme="minorHAnsi" w:hAnsiTheme="minorHAnsi" w:cstheme="minorHAnsi"/>
          <w:sz w:val="16"/>
          <w:szCs w:val="16"/>
        </w:rPr>
        <w:t xml:space="preserve">lub podpis osobisty </w:t>
      </w:r>
      <w:r>
        <w:rPr>
          <w:rFonts w:asciiTheme="minorHAnsi" w:hAnsiTheme="minorHAnsi" w:cstheme="minorHAnsi"/>
          <w:sz w:val="16"/>
          <w:szCs w:val="16"/>
        </w:rPr>
        <w:t>osoby/osób upoważnionych</w:t>
      </w:r>
    </w:p>
    <w:sectPr w:rsidR="00CD1297" w:rsidRPr="008B763D" w:rsidSect="00CC3868">
      <w:headerReference w:type="default" r:id="rId9"/>
      <w:footerReference w:type="default" r:id="rId10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1322" w:rsidRDefault="002D1322" w:rsidP="00EB3FD5">
      <w:r>
        <w:separator/>
      </w:r>
    </w:p>
  </w:endnote>
  <w:endnote w:type="continuationSeparator" w:id="0">
    <w:p w:rsidR="002D1322" w:rsidRDefault="002D1322" w:rsidP="00EB3F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Times New Roman"/>
    <w:charset w:val="00"/>
    <w:family w:val="auto"/>
    <w:pitch w:val="variable"/>
  </w:font>
  <w:font w:name="TimesNewRomanPSMT"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FrankfurtGothic">
    <w:altName w:val="Times New Roman"/>
    <w:charset w:val="00"/>
    <w:family w:val="auto"/>
    <w:pitch w:val="variable"/>
  </w:font>
  <w:font w:name="BookmanOldStyle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">
    <w:panose1 w:val="02020603050405020304"/>
    <w:charset w:val="EE"/>
    <w:family w:val="roman"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627B" w:rsidRDefault="0026627B" w:rsidP="006642F8">
    <w:pPr>
      <w:pStyle w:val="Stopka"/>
      <w:rPr>
        <w:rFonts w:asciiTheme="minorHAnsi" w:hAnsiTheme="minorHAnsi" w:cstheme="minorHAnsi"/>
        <w:sz w:val="16"/>
        <w:szCs w:val="16"/>
      </w:rPr>
    </w:pPr>
    <w:r>
      <w:rPr>
        <w:rFonts w:asciiTheme="minorHAnsi" w:hAnsiTheme="minorHAnsi" w:cstheme="minorHAnsi"/>
        <w:sz w:val="16"/>
        <w:szCs w:val="16"/>
      </w:rPr>
      <w:t>--------------------------------------------------------------------------------------------------------------------------------------------------------------------------------------------</w:t>
    </w:r>
    <w:r w:rsidR="009176F3">
      <w:rPr>
        <w:rFonts w:asciiTheme="minorHAnsi" w:hAnsiTheme="minorHAnsi" w:cstheme="minorHAnsi"/>
        <w:sz w:val="16"/>
        <w:szCs w:val="16"/>
      </w:rPr>
      <w:t>---</w:t>
    </w:r>
    <w:r>
      <w:rPr>
        <w:rFonts w:asciiTheme="minorHAnsi" w:hAnsiTheme="minorHAnsi" w:cstheme="minorHAnsi"/>
        <w:sz w:val="16"/>
        <w:szCs w:val="16"/>
      </w:rPr>
      <w:t>----</w:t>
    </w:r>
  </w:p>
  <w:p w:rsidR="0026627B" w:rsidRPr="006C6D93" w:rsidRDefault="006C6D93" w:rsidP="006C6D93">
    <w:pPr>
      <w:pStyle w:val="Tekstpodstawowy"/>
      <w:spacing w:before="120" w:line="276" w:lineRule="auto"/>
      <w:rPr>
        <w:rFonts w:asciiTheme="minorHAnsi" w:hAnsiTheme="minorHAnsi" w:cstheme="minorHAnsi"/>
        <w:bCs/>
        <w:sz w:val="16"/>
        <w:szCs w:val="16"/>
      </w:rPr>
    </w:pPr>
    <w:r w:rsidRPr="006C6D93">
      <w:rPr>
        <w:rFonts w:asciiTheme="minorHAnsi" w:hAnsiTheme="minorHAnsi" w:cstheme="minorHAnsi"/>
        <w:b/>
        <w:sz w:val="18"/>
        <w:szCs w:val="18"/>
      </w:rPr>
      <w:t xml:space="preserve">Uwaga: </w:t>
    </w:r>
    <w:r w:rsidRPr="006C6D93">
      <w:rPr>
        <w:rFonts w:asciiTheme="minorHAnsi" w:hAnsiTheme="minorHAnsi" w:cstheme="minorHAnsi"/>
        <w:sz w:val="16"/>
        <w:szCs w:val="16"/>
      </w:rPr>
      <w:t xml:space="preserve">Oświadczenie składa Wykonawca występujący samodzielnie, bądź </w:t>
    </w:r>
    <w:r w:rsidRPr="006C6D93">
      <w:rPr>
        <w:rFonts w:asciiTheme="minorHAnsi" w:hAnsiTheme="minorHAnsi" w:cstheme="minorHAnsi"/>
        <w:bCs/>
        <w:sz w:val="16"/>
        <w:szCs w:val="16"/>
      </w:rPr>
      <w:t>każdy z Wykonawców w</w:t>
    </w:r>
    <w:r w:rsidRPr="006C6D93">
      <w:rPr>
        <w:rFonts w:asciiTheme="minorHAnsi" w:hAnsiTheme="minorHAnsi" w:cstheme="minorHAnsi"/>
        <w:sz w:val="16"/>
        <w:szCs w:val="16"/>
      </w:rPr>
      <w:t xml:space="preserve"> przypadku </w:t>
    </w:r>
    <w:r w:rsidRPr="006C6D93">
      <w:rPr>
        <w:rFonts w:asciiTheme="minorHAnsi" w:hAnsiTheme="minorHAnsi" w:cstheme="minorHAnsi"/>
        <w:bCs/>
        <w:sz w:val="16"/>
        <w:szCs w:val="16"/>
      </w:rPr>
      <w:t>wspólnego ubiegania się o</w:t>
    </w:r>
    <w:r w:rsidR="00C7703B">
      <w:rPr>
        <w:rFonts w:asciiTheme="minorHAnsi" w:hAnsiTheme="minorHAnsi" w:cstheme="minorHAnsi"/>
        <w:bCs/>
        <w:sz w:val="16"/>
        <w:szCs w:val="16"/>
      </w:rPr>
      <w:t> </w:t>
    </w:r>
    <w:r w:rsidRPr="006C6D93">
      <w:rPr>
        <w:rFonts w:asciiTheme="minorHAnsi" w:hAnsiTheme="minorHAnsi" w:cstheme="minorHAnsi"/>
        <w:bCs/>
        <w:sz w:val="16"/>
        <w:szCs w:val="16"/>
      </w:rPr>
      <w:t xml:space="preserve">zamówienie (np. konsorcjum, spółka cywilna). Oświadczenie składa też </w:t>
    </w:r>
    <w:r w:rsidRPr="006C6D93">
      <w:rPr>
        <w:rFonts w:cs="Calibri"/>
        <w:sz w:val="16"/>
        <w:szCs w:val="16"/>
      </w:rPr>
      <w:t>Podmiot udostępniający zasoby (jeżeli dotyczy).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1322" w:rsidRDefault="002D1322" w:rsidP="00EB3FD5">
      <w:r>
        <w:separator/>
      </w:r>
    </w:p>
  </w:footnote>
  <w:footnote w:type="continuationSeparator" w:id="0">
    <w:p w:rsidR="002D1322" w:rsidRDefault="002D1322" w:rsidP="00EB3F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627B" w:rsidRPr="005706A3" w:rsidRDefault="0026627B" w:rsidP="00CC3868">
    <w:pPr>
      <w:pStyle w:val="Tekstpodstawowy"/>
      <w:jc w:val="right"/>
      <w:rPr>
        <w:rFonts w:cs="Calibri"/>
        <w:sz w:val="16"/>
        <w:szCs w:val="16"/>
      </w:rPr>
    </w:pPr>
    <w:r w:rsidRPr="005706A3">
      <w:rPr>
        <w:rFonts w:cs="Calibri"/>
        <w:sz w:val="16"/>
        <w:szCs w:val="16"/>
      </w:rPr>
      <w:tab/>
    </w:r>
    <w:r>
      <w:rPr>
        <w:rFonts w:cs="Calibri"/>
        <w:sz w:val="16"/>
        <w:szCs w:val="16"/>
      </w:rPr>
      <w:tab/>
    </w:r>
    <w:r>
      <w:rPr>
        <w:rFonts w:cs="Calibri"/>
        <w:sz w:val="16"/>
        <w:szCs w:val="16"/>
      </w:rPr>
      <w:tab/>
    </w:r>
    <w:r w:rsidRPr="005706A3">
      <w:rPr>
        <w:rFonts w:cs="Calibri"/>
        <w:sz w:val="16"/>
        <w:szCs w:val="16"/>
      </w:rPr>
      <w:tab/>
    </w:r>
    <w:r w:rsidRPr="005706A3">
      <w:rPr>
        <w:rFonts w:cs="Calibri"/>
        <w:sz w:val="16"/>
        <w:szCs w:val="16"/>
      </w:rPr>
      <w:tab/>
    </w:r>
    <w:r w:rsidRPr="005706A3">
      <w:rPr>
        <w:rFonts w:cs="Calibri"/>
        <w:sz w:val="16"/>
        <w:szCs w:val="16"/>
      </w:rPr>
      <w:tab/>
    </w:r>
    <w:r w:rsidRPr="005706A3">
      <w:rPr>
        <w:rFonts w:cs="Calibri"/>
        <w:sz w:val="16"/>
        <w:szCs w:val="16"/>
      </w:rPr>
      <w:tab/>
      <w:t xml:space="preserve">Oznaczenie sprawy: </w:t>
    </w:r>
    <w:r w:rsidRPr="005706A3">
      <w:rPr>
        <w:rFonts w:cs="Calibri"/>
        <w:bCs/>
        <w:sz w:val="16"/>
        <w:szCs w:val="16"/>
      </w:rPr>
      <w:t>AD.381.</w:t>
    </w:r>
    <w:r w:rsidR="00CC29E1">
      <w:rPr>
        <w:rFonts w:cs="Calibri"/>
        <w:bCs/>
        <w:sz w:val="16"/>
        <w:szCs w:val="16"/>
      </w:rPr>
      <w:t>1</w:t>
    </w:r>
    <w:r>
      <w:rPr>
        <w:rFonts w:cs="Calibri"/>
        <w:bCs/>
        <w:sz w:val="16"/>
        <w:szCs w:val="16"/>
      </w:rPr>
      <w:t>.</w:t>
    </w:r>
    <w:r w:rsidRPr="005706A3">
      <w:rPr>
        <w:rFonts w:cs="Calibri"/>
        <w:bCs/>
        <w:sz w:val="16"/>
        <w:szCs w:val="16"/>
      </w:rPr>
      <w:t>202</w:t>
    </w:r>
    <w:r w:rsidR="00CC29E1">
      <w:rPr>
        <w:rFonts w:cs="Calibri"/>
        <w:bCs/>
        <w:sz w:val="16"/>
        <w:szCs w:val="16"/>
      </w:rPr>
      <w:t>5</w:t>
    </w:r>
  </w:p>
  <w:p w:rsidR="0026627B" w:rsidRPr="005706A3" w:rsidRDefault="0026627B" w:rsidP="006642F8">
    <w:pPr>
      <w:pStyle w:val="Nagwek"/>
      <w:rPr>
        <w:sz w:val="16"/>
        <w:szCs w:val="16"/>
      </w:rPr>
    </w:pPr>
    <w:r w:rsidRPr="005706A3">
      <w:rPr>
        <w:rFonts w:asciiTheme="minorHAnsi" w:eastAsia="Courier New" w:hAnsiTheme="minorHAnsi" w:cs="Calibri"/>
        <w:sz w:val="16"/>
        <w:szCs w:val="16"/>
      </w:rPr>
      <w:t>_______________________________________________________________________________________________________________________</w:t>
    </w:r>
  </w:p>
  <w:p w:rsidR="0026627B" w:rsidRPr="006642F8" w:rsidRDefault="0026627B">
    <w:pPr>
      <w:pStyle w:val="Nagwek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6"/>
    <w:multiLevelType w:val="singleLevel"/>
    <w:tmpl w:val="00000006"/>
    <w:name w:val="WW8Num15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rFonts w:cs="Calibri"/>
        <w:bCs/>
      </w:rPr>
    </w:lvl>
  </w:abstractNum>
  <w:abstractNum w:abstractNumId="2">
    <w:nsid w:val="0000000C"/>
    <w:multiLevelType w:val="singleLevel"/>
    <w:tmpl w:val="0000000C"/>
    <w:name w:val="WW8Num21"/>
    <w:lvl w:ilvl="0">
      <w:start w:val="1"/>
      <w:numFmt w:val="decimal"/>
      <w:lvlText w:val="2.%1.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</w:rPr>
    </w:lvl>
  </w:abstractNum>
  <w:abstractNum w:abstractNumId="3">
    <w:nsid w:val="00000013"/>
    <w:multiLevelType w:val="singleLevel"/>
    <w:tmpl w:val="00000013"/>
    <w:name w:val="WW8Num28"/>
    <w:lvl w:ilvl="0">
      <w:start w:val="1"/>
      <w:numFmt w:val="decimal"/>
      <w:lvlText w:val="%1)"/>
      <w:lvlJc w:val="left"/>
      <w:pPr>
        <w:tabs>
          <w:tab w:val="num" w:pos="0"/>
        </w:tabs>
        <w:ind w:left="1570" w:hanging="360"/>
      </w:pPr>
      <w:rPr>
        <w:rFonts w:cs="Calibri"/>
        <w:color w:val="171717"/>
      </w:rPr>
    </w:lvl>
  </w:abstractNum>
  <w:abstractNum w:abstractNumId="4">
    <w:nsid w:val="00000019"/>
    <w:multiLevelType w:val="singleLevel"/>
    <w:tmpl w:val="00000019"/>
    <w:name w:val="WW8Num35"/>
    <w:lvl w:ilvl="0">
      <w:start w:val="1"/>
      <w:numFmt w:val="lowerLetter"/>
      <w:lvlText w:val="%1)"/>
      <w:lvlJc w:val="left"/>
      <w:pPr>
        <w:tabs>
          <w:tab w:val="num" w:pos="0"/>
        </w:tabs>
        <w:ind w:left="1930" w:hanging="360"/>
      </w:pPr>
      <w:rPr>
        <w:rFonts w:cs="Times New Roman" w:hint="default"/>
      </w:rPr>
    </w:lvl>
  </w:abstractNum>
  <w:abstractNum w:abstractNumId="5">
    <w:nsid w:val="00000023"/>
    <w:multiLevelType w:val="multilevel"/>
    <w:tmpl w:val="00000023"/>
    <w:name w:val="WW8Num4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1C4676F"/>
    <w:multiLevelType w:val="hybridMultilevel"/>
    <w:tmpl w:val="F476F680"/>
    <w:lvl w:ilvl="0" w:tplc="2D1012C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44509D7"/>
    <w:multiLevelType w:val="hybridMultilevel"/>
    <w:tmpl w:val="B52C0B32"/>
    <w:lvl w:ilvl="0" w:tplc="C02E4DE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5664C22"/>
    <w:multiLevelType w:val="hybridMultilevel"/>
    <w:tmpl w:val="CDD061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C7A9442">
      <w:start w:val="1"/>
      <w:numFmt w:val="decimal"/>
      <w:lvlText w:val="%2)"/>
      <w:lvlJc w:val="left"/>
      <w:pPr>
        <w:ind w:left="1440" w:hanging="360"/>
      </w:pPr>
      <w:rPr>
        <w:rFonts w:ascii="Calibri" w:eastAsia="Times New Roman" w:hAnsi="Calibri" w:cs="Calibri"/>
      </w:rPr>
    </w:lvl>
    <w:lvl w:ilvl="2" w:tplc="0415000F">
      <w:start w:val="1"/>
      <w:numFmt w:val="decimal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7A047D5"/>
    <w:multiLevelType w:val="hybridMultilevel"/>
    <w:tmpl w:val="C0D43696"/>
    <w:name w:val="WW8Num13522232"/>
    <w:lvl w:ilvl="0" w:tplc="0D1C4B08">
      <w:start w:val="1"/>
      <w:numFmt w:val="decimal"/>
      <w:lvlText w:val="19.%1."/>
      <w:lvlJc w:val="left"/>
      <w:pPr>
        <w:ind w:left="1996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0">
    <w:nsid w:val="0C833FE4"/>
    <w:multiLevelType w:val="multilevel"/>
    <w:tmpl w:val="B8865C54"/>
    <w:styleLink w:val="WWNum71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1">
    <w:nsid w:val="0EC42F39"/>
    <w:multiLevelType w:val="hybridMultilevel"/>
    <w:tmpl w:val="BB9E2930"/>
    <w:name w:val="WW8Num1352222"/>
    <w:lvl w:ilvl="0" w:tplc="C4EE52DC">
      <w:start w:val="1"/>
      <w:numFmt w:val="decimal"/>
      <w:lvlText w:val="18.%1."/>
      <w:lvlJc w:val="left"/>
      <w:pPr>
        <w:ind w:left="2062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EE10D54"/>
    <w:multiLevelType w:val="hybridMultilevel"/>
    <w:tmpl w:val="03A42332"/>
    <w:lvl w:ilvl="0" w:tplc="9B0805C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0F2A68F3"/>
    <w:multiLevelType w:val="hybridMultilevel"/>
    <w:tmpl w:val="1E5053EC"/>
    <w:name w:val="WW8Num132232"/>
    <w:lvl w:ilvl="0" w:tplc="BD62F9A6">
      <w:start w:val="1"/>
      <w:numFmt w:val="decimal"/>
      <w:lvlText w:val="7.%1."/>
      <w:lvlJc w:val="left"/>
      <w:pPr>
        <w:ind w:left="313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07452EF"/>
    <w:multiLevelType w:val="hybridMultilevel"/>
    <w:tmpl w:val="DB7EEAD6"/>
    <w:name w:val="WW8Num193"/>
    <w:lvl w:ilvl="0" w:tplc="50ECF30E">
      <w:start w:val="5"/>
      <w:numFmt w:val="decimal"/>
      <w:lvlText w:val="12.%1."/>
      <w:lvlJc w:val="left"/>
      <w:pPr>
        <w:ind w:left="1996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68B00EF"/>
    <w:multiLevelType w:val="hybridMultilevel"/>
    <w:tmpl w:val="F9F24D48"/>
    <w:name w:val="WW8Num1352223"/>
    <w:lvl w:ilvl="0" w:tplc="267EF232">
      <w:start w:val="7"/>
      <w:numFmt w:val="decimal"/>
      <w:lvlText w:val="18.%1."/>
      <w:lvlJc w:val="left"/>
      <w:pPr>
        <w:ind w:left="2062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B8F60D2"/>
    <w:multiLevelType w:val="hybridMultilevel"/>
    <w:tmpl w:val="26BC5932"/>
    <w:lvl w:ilvl="0" w:tplc="5E9A8DC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kern w:val="20"/>
        <w:sz w:val="20"/>
        <w:szCs w:val="2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2160" w:hanging="180"/>
      </w:pPr>
    </w:lvl>
    <w:lvl w:ilvl="3" w:tplc="412ED010">
      <w:start w:val="1"/>
      <w:numFmt w:val="lowerLetter"/>
      <w:lvlText w:val="%4)"/>
      <w:lvlJc w:val="left"/>
      <w:pPr>
        <w:ind w:left="2880" w:hanging="360"/>
      </w:pPr>
      <w:rPr>
        <w:rFonts w:cstheme="minorHAnsi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BFC48DC"/>
    <w:multiLevelType w:val="hybridMultilevel"/>
    <w:tmpl w:val="E89E8D00"/>
    <w:lvl w:ilvl="0" w:tplc="2658755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>
    <w:nsid w:val="1CB22072"/>
    <w:multiLevelType w:val="hybridMultilevel"/>
    <w:tmpl w:val="E83869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1CBB6842"/>
    <w:multiLevelType w:val="hybridMultilevel"/>
    <w:tmpl w:val="BE1A5F00"/>
    <w:lvl w:ilvl="0" w:tplc="E312C85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5290F7F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26420FB4">
      <w:start w:val="1"/>
      <w:numFmt w:val="decimal"/>
      <w:lvlText w:val="%4."/>
      <w:lvlJc w:val="left"/>
      <w:pPr>
        <w:ind w:left="360" w:hanging="360"/>
      </w:pPr>
      <w:rPr>
        <w:rFonts w:ascii="Calibri" w:hAnsi="Calibri" w:cs="Calibri" w:hint="default"/>
        <w:sz w:val="22"/>
        <w:szCs w:val="22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CD968A8"/>
    <w:multiLevelType w:val="multilevel"/>
    <w:tmpl w:val="6088AFC4"/>
    <w:lvl w:ilvl="0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000000"/>
      </w:rPr>
    </w:lvl>
    <w:lvl w:ilvl="1">
      <w:start w:val="1"/>
      <w:numFmt w:val="decimal"/>
      <w:lvlText w:val="%2)"/>
      <w:lvlJc w:val="left"/>
      <w:pPr>
        <w:ind w:left="1440" w:hanging="360"/>
      </w:pPr>
      <w:rPr>
        <w:b w:val="0"/>
        <w:i w:val="0"/>
        <w:color w:val="000000"/>
      </w:rPr>
    </w:lvl>
    <w:lvl w:ilvl="2">
      <w:start w:val="4"/>
      <w:numFmt w:val="decimal"/>
      <w:lvlText w:val="%3."/>
      <w:lvlJc w:val="left"/>
      <w:pPr>
        <w:ind w:left="2340" w:hanging="360"/>
      </w:pPr>
      <w:rPr>
        <w:b w:val="0"/>
        <w:i w:val="0"/>
        <w:color w:val="000000"/>
      </w:rPr>
    </w:lvl>
    <w:lvl w:ilvl="3">
      <w:start w:val="1"/>
      <w:numFmt w:val="upperLetter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CEA04FC"/>
    <w:multiLevelType w:val="multilevel"/>
    <w:tmpl w:val="F1B8C6A8"/>
    <w:styleLink w:val="WWNum65"/>
    <w:lvl w:ilvl="0">
      <w:start w:val="1"/>
      <w:numFmt w:val="decimal"/>
      <w:lvlText w:val="%1."/>
      <w:lvlJc w:val="left"/>
      <w:rPr>
        <w:color w:val="00000A"/>
      </w:rPr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2">
    <w:nsid w:val="1F77428B"/>
    <w:multiLevelType w:val="multilevel"/>
    <w:tmpl w:val="183C2CA0"/>
    <w:styleLink w:val="WWNum64"/>
    <w:lvl w:ilvl="0">
      <w:start w:val="1"/>
      <w:numFmt w:val="decimal"/>
      <w:lvlText w:val="%1."/>
      <w:lvlJc w:val="left"/>
      <w:rPr>
        <w:b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3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>
    <w:nsid w:val="23A82C4A"/>
    <w:multiLevelType w:val="hybridMultilevel"/>
    <w:tmpl w:val="B9DCBD84"/>
    <w:lvl w:ilvl="0" w:tplc="EA5EAFAA">
      <w:start w:val="1"/>
      <w:numFmt w:val="bullet"/>
      <w:lvlText w:val="•"/>
      <w:lvlJc w:val="left"/>
      <w:pPr>
        <w:ind w:left="2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124292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F869766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DA0985E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FF07E80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9B011B2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30ABE5E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5028574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588992E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>
    <w:nsid w:val="24313171"/>
    <w:multiLevelType w:val="hybridMultilevel"/>
    <w:tmpl w:val="0A62D5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269E373B"/>
    <w:multiLevelType w:val="hybridMultilevel"/>
    <w:tmpl w:val="DAB00AB0"/>
    <w:name w:val="WW8Num134"/>
    <w:lvl w:ilvl="0" w:tplc="C352B788">
      <w:start w:val="1"/>
      <w:numFmt w:val="decimal"/>
      <w:lvlText w:val="12.%1."/>
      <w:lvlJc w:val="left"/>
      <w:pPr>
        <w:ind w:left="1996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275E7FF0"/>
    <w:multiLevelType w:val="hybridMultilevel"/>
    <w:tmpl w:val="5844B0D0"/>
    <w:name w:val="WW8Num135222422222222"/>
    <w:lvl w:ilvl="0" w:tplc="28E89A14">
      <w:start w:val="1"/>
      <w:numFmt w:val="decimal"/>
      <w:lvlText w:val="28.%1."/>
      <w:lvlJc w:val="left"/>
      <w:pPr>
        <w:ind w:left="1996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28">
    <w:nsid w:val="28591C79"/>
    <w:multiLevelType w:val="multilevel"/>
    <w:tmpl w:val="F8CE965C"/>
    <w:styleLink w:val="WWNum6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9">
    <w:nsid w:val="29880D45"/>
    <w:multiLevelType w:val="multilevel"/>
    <w:tmpl w:val="95CC559A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ahoma"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cs="ArialMT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ArialMT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ArialMT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ArialMT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ArialMT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ArialMT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ArialMT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="ArialMT" w:hint="default"/>
      </w:rPr>
    </w:lvl>
  </w:abstractNum>
  <w:abstractNum w:abstractNumId="30">
    <w:nsid w:val="2A1D5BF4"/>
    <w:multiLevelType w:val="hybridMultilevel"/>
    <w:tmpl w:val="73923B66"/>
    <w:lvl w:ilvl="0" w:tplc="C7A6B6D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36ECD24">
      <w:start w:val="1"/>
      <w:numFmt w:val="decimal"/>
      <w:lvlText w:val="%2)"/>
      <w:lvlJc w:val="left"/>
      <w:pPr>
        <w:ind w:left="1440" w:hanging="360"/>
      </w:pPr>
      <w:rPr>
        <w:rFonts w:asciiTheme="minorHAnsi" w:eastAsia="Times New Roman" w:hAnsiTheme="minorHAnsi" w:cs="Calibri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2CF56DCC"/>
    <w:multiLevelType w:val="hybridMultilevel"/>
    <w:tmpl w:val="E61AEE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33B7203E"/>
    <w:multiLevelType w:val="hybridMultilevel"/>
    <w:tmpl w:val="38BE61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37BD0661"/>
    <w:multiLevelType w:val="hybridMultilevel"/>
    <w:tmpl w:val="E83AAC9E"/>
    <w:lvl w:ilvl="0" w:tplc="A0E86D9E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44528AEE">
      <w:start w:val="1"/>
      <w:numFmt w:val="decimal"/>
      <w:lvlText w:val="%7."/>
      <w:lvlJc w:val="left"/>
      <w:pPr>
        <w:ind w:left="360" w:hanging="360"/>
      </w:pPr>
      <w:rPr>
        <w:i w:val="0"/>
        <w:strike w:val="0"/>
        <w:color w:val="auto"/>
      </w:rPr>
    </w:lvl>
    <w:lvl w:ilvl="7" w:tplc="04150019">
      <w:start w:val="1"/>
      <w:numFmt w:val="lowerLetter"/>
      <w:lvlText w:val="%8."/>
      <w:lvlJc w:val="left"/>
      <w:pPr>
        <w:ind w:left="36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3874775C"/>
    <w:multiLevelType w:val="hybridMultilevel"/>
    <w:tmpl w:val="C0C4D4C0"/>
    <w:lvl w:ilvl="0" w:tplc="5CA6D02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39825D87"/>
    <w:multiLevelType w:val="multilevel"/>
    <w:tmpl w:val="B1BC2F02"/>
    <w:lvl w:ilvl="0">
      <w:start w:val="1"/>
      <w:numFmt w:val="upperRoman"/>
      <w:lvlText w:val="%1."/>
      <w:lvlJc w:val="left"/>
      <w:pPr>
        <w:ind w:left="720" w:hanging="360"/>
      </w:pPr>
      <w:rPr>
        <w:rFonts w:asciiTheme="minorHAnsi" w:eastAsia="Calibri" w:hAnsiTheme="minorHAnsi" w:cs="Calibri"/>
        <w:b/>
        <w:kern w:val="20"/>
        <w:sz w:val="20"/>
        <w:szCs w:val="20"/>
      </w:rPr>
    </w:lvl>
    <w:lvl w:ilvl="1">
      <w:start w:val="1"/>
      <w:numFmt w:val="decimal"/>
      <w:isLgl/>
      <w:lvlText w:val="%2."/>
      <w:lvlJc w:val="left"/>
      <w:pPr>
        <w:ind w:left="786" w:hanging="360"/>
      </w:pPr>
      <w:rPr>
        <w:rFonts w:asciiTheme="minorHAnsi" w:eastAsia="Calibri" w:hAnsiTheme="minorHAnsi" w:cstheme="minorHAnsi"/>
        <w:color w:val="auto"/>
      </w:rPr>
    </w:lvl>
    <w:lvl w:ilvl="2">
      <w:start w:val="1"/>
      <w:numFmt w:val="decimal"/>
      <w:lvlText w:val="%3."/>
      <w:lvlJc w:val="left"/>
      <w:pPr>
        <w:ind w:left="1212" w:hanging="720"/>
      </w:pPr>
      <w:rPr>
        <w:rFonts w:hint="default"/>
        <w:b w:val="0"/>
        <w:kern w:val="2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asciiTheme="minorHAnsi" w:eastAsia="Times New Roman" w:hAnsiTheme="minorHAnsi" w:cstheme="minorHAnsi"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asciiTheme="minorHAnsi" w:eastAsia="Times New Roman" w:hAnsiTheme="minorHAnsi" w:cstheme="minorHAnsi"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asciiTheme="minorHAnsi" w:eastAsia="Times New Roman" w:hAnsiTheme="minorHAnsi" w:cstheme="minorHAnsi"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080"/>
      </w:pPr>
      <w:rPr>
        <w:rFonts w:asciiTheme="minorHAnsi" w:eastAsia="Times New Roman" w:hAnsiTheme="minorHAnsi" w:cstheme="minorHAnsi"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asciiTheme="minorHAnsi" w:eastAsia="Times New Roman" w:hAnsiTheme="minorHAnsi" w:cstheme="minorHAnsi" w:hint="default"/>
      </w:rPr>
    </w:lvl>
    <w:lvl w:ilvl="8">
      <w:start w:val="1"/>
      <w:numFmt w:val="decimal"/>
      <w:isLgl/>
      <w:lvlText w:val="%1.%2.%3.%4.%5.%6.%7.%8.%9."/>
      <w:lvlJc w:val="left"/>
      <w:pPr>
        <w:ind w:left="2328" w:hanging="1440"/>
      </w:pPr>
      <w:rPr>
        <w:rFonts w:asciiTheme="minorHAnsi" w:eastAsia="Times New Roman" w:hAnsiTheme="minorHAnsi" w:cstheme="minorHAnsi" w:hint="default"/>
      </w:rPr>
    </w:lvl>
  </w:abstractNum>
  <w:abstractNum w:abstractNumId="36">
    <w:nsid w:val="3B944C60"/>
    <w:multiLevelType w:val="hybridMultilevel"/>
    <w:tmpl w:val="A0627A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3D773499"/>
    <w:multiLevelType w:val="multilevel"/>
    <w:tmpl w:val="2E62C6E0"/>
    <w:styleLink w:val="WWNum70"/>
    <w:lvl w:ilvl="0">
      <w:start w:val="1"/>
      <w:numFmt w:val="decimal"/>
      <w:lvlText w:val="%1."/>
      <w:lvlJc w:val="left"/>
    </w:lvl>
    <w:lvl w:ilvl="1">
      <w:start w:val="2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38">
    <w:nsid w:val="3ECA080F"/>
    <w:multiLevelType w:val="hybridMultilevel"/>
    <w:tmpl w:val="32E4C88C"/>
    <w:lvl w:ilvl="0" w:tplc="A6F8F1E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9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40">
    <w:nsid w:val="45150C5A"/>
    <w:multiLevelType w:val="hybridMultilevel"/>
    <w:tmpl w:val="974A6CC6"/>
    <w:lvl w:ilvl="0" w:tplc="4118A9FA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40B84E9C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4C9CB757"/>
    <w:multiLevelType w:val="hybridMultilevel"/>
    <w:tmpl w:val="35848D3A"/>
    <w:lvl w:ilvl="0" w:tplc="FFFFFFFF">
      <w:start w:val="1"/>
      <w:numFmt w:val="ideographDigital"/>
      <w:lvlText w:val=""/>
      <w:lvlJc w:val="left"/>
    </w:lvl>
    <w:lvl w:ilvl="1" w:tplc="9282F374">
      <w:start w:val="1"/>
      <w:numFmt w:val="lowerLetter"/>
      <w:lvlText w:val="%2)"/>
      <w:lvlJc w:val="left"/>
      <w:rPr>
        <w:rFonts w:asciiTheme="minorHAnsi" w:eastAsia="Calibri" w:hAnsiTheme="minorHAnsi" w:cstheme="minorHAnsi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2">
    <w:nsid w:val="4CAE6F79"/>
    <w:multiLevelType w:val="multilevel"/>
    <w:tmpl w:val="27881380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color w:val="00000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  <w:i w:val="0"/>
        <w:color w:val="000000"/>
      </w:rPr>
    </w:lvl>
    <w:lvl w:ilvl="2">
      <w:start w:val="4"/>
      <w:numFmt w:val="decimal"/>
      <w:lvlText w:val="%3."/>
      <w:lvlJc w:val="left"/>
      <w:pPr>
        <w:ind w:left="2340" w:hanging="360"/>
      </w:pPr>
      <w:rPr>
        <w:rFonts w:hint="default"/>
        <w:b w:val="0"/>
        <w:i w:val="0"/>
        <w:color w:val="000000"/>
      </w:rPr>
    </w:lvl>
    <w:lvl w:ilvl="3">
      <w:start w:val="1"/>
      <w:numFmt w:val="upperLetter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3">
    <w:nsid w:val="5A095797"/>
    <w:multiLevelType w:val="hybridMultilevel"/>
    <w:tmpl w:val="13F63AC2"/>
    <w:lvl w:ilvl="0" w:tplc="B9FA24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5B952E85"/>
    <w:multiLevelType w:val="multilevel"/>
    <w:tmpl w:val="F0801EC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Theme="minorHAnsi" w:hAnsiTheme="minorHAnsi" w:cstheme="minorHAnsi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5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6">
    <w:nsid w:val="5CB95E49"/>
    <w:multiLevelType w:val="hybridMultilevel"/>
    <w:tmpl w:val="740EBBB4"/>
    <w:lvl w:ilvl="0" w:tplc="629A3214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>
    <w:nsid w:val="5CD77E07"/>
    <w:multiLevelType w:val="multilevel"/>
    <w:tmpl w:val="936E8356"/>
    <w:lvl w:ilvl="0">
      <w:start w:val="1"/>
      <w:numFmt w:val="upperRoman"/>
      <w:lvlText w:val="%1."/>
      <w:lvlJc w:val="left"/>
      <w:pPr>
        <w:ind w:left="720" w:hanging="360"/>
      </w:pPr>
      <w:rPr>
        <w:rFonts w:asciiTheme="minorHAnsi" w:eastAsia="Calibri" w:hAnsiTheme="minorHAnsi" w:cs="Calibri"/>
        <w:b/>
        <w:kern w:val="20"/>
        <w:sz w:val="20"/>
        <w:szCs w:val="20"/>
      </w:rPr>
    </w:lvl>
    <w:lvl w:ilvl="1">
      <w:start w:val="1"/>
      <w:numFmt w:val="decimal"/>
      <w:isLgl/>
      <w:lvlText w:val="%2."/>
      <w:lvlJc w:val="left"/>
      <w:pPr>
        <w:ind w:left="786" w:hanging="360"/>
      </w:pPr>
      <w:rPr>
        <w:rFonts w:asciiTheme="minorHAnsi" w:eastAsia="Calibri" w:hAnsiTheme="minorHAnsi" w:cstheme="minorHAnsi"/>
        <w:color w:val="auto"/>
      </w:rPr>
    </w:lvl>
    <w:lvl w:ilvl="2">
      <w:start w:val="1"/>
      <w:numFmt w:val="decimal"/>
      <w:lvlText w:val="%3)"/>
      <w:lvlJc w:val="left"/>
      <w:pPr>
        <w:ind w:left="1212" w:hanging="720"/>
      </w:pPr>
      <w:rPr>
        <w:rFonts w:asciiTheme="minorHAnsi" w:eastAsiaTheme="minorHAnsi" w:hAnsiTheme="minorHAnsi" w:cs="TimesNewRomanPSMT"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asciiTheme="minorHAnsi" w:eastAsia="Times New Roman" w:hAnsiTheme="minorHAnsi" w:cstheme="minorHAnsi"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asciiTheme="minorHAnsi" w:eastAsia="Times New Roman" w:hAnsiTheme="minorHAnsi" w:cstheme="minorHAnsi"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asciiTheme="minorHAnsi" w:eastAsia="Times New Roman" w:hAnsiTheme="minorHAnsi" w:cstheme="minorHAnsi"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080"/>
      </w:pPr>
      <w:rPr>
        <w:rFonts w:asciiTheme="minorHAnsi" w:eastAsia="Times New Roman" w:hAnsiTheme="minorHAnsi" w:cstheme="minorHAnsi"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asciiTheme="minorHAnsi" w:eastAsia="Times New Roman" w:hAnsiTheme="minorHAnsi" w:cstheme="minorHAnsi" w:hint="default"/>
      </w:rPr>
    </w:lvl>
    <w:lvl w:ilvl="8">
      <w:start w:val="1"/>
      <w:numFmt w:val="decimal"/>
      <w:isLgl/>
      <w:lvlText w:val="%1.%2.%3.%4.%5.%6.%7.%8.%9."/>
      <w:lvlJc w:val="left"/>
      <w:pPr>
        <w:ind w:left="2328" w:hanging="1440"/>
      </w:pPr>
      <w:rPr>
        <w:rFonts w:asciiTheme="minorHAnsi" w:eastAsia="Times New Roman" w:hAnsiTheme="minorHAnsi" w:cstheme="minorHAnsi" w:hint="default"/>
      </w:rPr>
    </w:lvl>
  </w:abstractNum>
  <w:abstractNum w:abstractNumId="48">
    <w:nsid w:val="5CF162DF"/>
    <w:multiLevelType w:val="hybridMultilevel"/>
    <w:tmpl w:val="B824B2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60DF1AAD"/>
    <w:multiLevelType w:val="hybridMultilevel"/>
    <w:tmpl w:val="3454F6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F84AF5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0F">
      <w:start w:val="1"/>
      <w:numFmt w:val="decimal"/>
      <w:lvlText w:val="%3."/>
      <w:lvlJc w:val="left"/>
      <w:pPr>
        <w:ind w:left="2160" w:hanging="180"/>
      </w:pPr>
    </w:lvl>
    <w:lvl w:ilvl="3" w:tplc="9DAA03D8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61152CD8"/>
    <w:multiLevelType w:val="hybridMultilevel"/>
    <w:tmpl w:val="1E1A3EAA"/>
    <w:name w:val="WW8Num7422422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>
    <w:nsid w:val="62E77FAD"/>
    <w:multiLevelType w:val="multilevel"/>
    <w:tmpl w:val="96C821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52">
    <w:nsid w:val="6525068C"/>
    <w:multiLevelType w:val="hybridMultilevel"/>
    <w:tmpl w:val="88187B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95708B9C">
      <w:start w:val="1"/>
      <w:numFmt w:val="decimal"/>
      <w:lvlText w:val="%2)"/>
      <w:lvlJc w:val="left"/>
      <w:pPr>
        <w:ind w:left="1440" w:hanging="360"/>
      </w:pPr>
      <w:rPr>
        <w:rFonts w:ascii="Calibri" w:eastAsia="Times New Roman" w:hAnsi="Calibri" w:cs="Calibri"/>
      </w:rPr>
    </w:lvl>
    <w:lvl w:ilvl="2" w:tplc="0415000F">
      <w:start w:val="1"/>
      <w:numFmt w:val="decimal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65566B9B"/>
    <w:multiLevelType w:val="hybridMultilevel"/>
    <w:tmpl w:val="D0F6F5DC"/>
    <w:lvl w:ilvl="0" w:tplc="1B18D16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4">
    <w:nsid w:val="68AE3A5B"/>
    <w:multiLevelType w:val="multilevel"/>
    <w:tmpl w:val="936E8356"/>
    <w:lvl w:ilvl="0">
      <w:start w:val="1"/>
      <w:numFmt w:val="upperRoman"/>
      <w:lvlText w:val="%1."/>
      <w:lvlJc w:val="left"/>
      <w:pPr>
        <w:ind w:left="720" w:hanging="360"/>
      </w:pPr>
      <w:rPr>
        <w:rFonts w:asciiTheme="minorHAnsi" w:eastAsia="Calibri" w:hAnsiTheme="minorHAnsi" w:cs="Calibri"/>
        <w:b/>
        <w:kern w:val="20"/>
        <w:sz w:val="20"/>
        <w:szCs w:val="20"/>
      </w:rPr>
    </w:lvl>
    <w:lvl w:ilvl="1">
      <w:start w:val="1"/>
      <w:numFmt w:val="decimal"/>
      <w:isLgl/>
      <w:lvlText w:val="%2."/>
      <w:lvlJc w:val="left"/>
      <w:pPr>
        <w:ind w:left="786" w:hanging="360"/>
      </w:pPr>
      <w:rPr>
        <w:rFonts w:asciiTheme="minorHAnsi" w:eastAsia="Calibri" w:hAnsiTheme="minorHAnsi" w:cstheme="minorHAnsi"/>
        <w:color w:val="auto"/>
      </w:rPr>
    </w:lvl>
    <w:lvl w:ilvl="2">
      <w:start w:val="1"/>
      <w:numFmt w:val="decimal"/>
      <w:lvlText w:val="%3)"/>
      <w:lvlJc w:val="left"/>
      <w:pPr>
        <w:ind w:left="1212" w:hanging="720"/>
      </w:pPr>
      <w:rPr>
        <w:rFonts w:asciiTheme="minorHAnsi" w:eastAsiaTheme="minorHAnsi" w:hAnsiTheme="minorHAnsi" w:cs="TimesNewRomanPSMT"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asciiTheme="minorHAnsi" w:eastAsia="Times New Roman" w:hAnsiTheme="minorHAnsi" w:cstheme="minorHAnsi"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asciiTheme="minorHAnsi" w:eastAsia="Times New Roman" w:hAnsiTheme="minorHAnsi" w:cstheme="minorHAnsi"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asciiTheme="minorHAnsi" w:eastAsia="Times New Roman" w:hAnsiTheme="minorHAnsi" w:cstheme="minorHAnsi"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080"/>
      </w:pPr>
      <w:rPr>
        <w:rFonts w:asciiTheme="minorHAnsi" w:eastAsia="Times New Roman" w:hAnsiTheme="minorHAnsi" w:cstheme="minorHAnsi"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asciiTheme="minorHAnsi" w:eastAsia="Times New Roman" w:hAnsiTheme="minorHAnsi" w:cstheme="minorHAnsi" w:hint="default"/>
      </w:rPr>
    </w:lvl>
    <w:lvl w:ilvl="8">
      <w:start w:val="1"/>
      <w:numFmt w:val="decimal"/>
      <w:isLgl/>
      <w:lvlText w:val="%1.%2.%3.%4.%5.%6.%7.%8.%9."/>
      <w:lvlJc w:val="left"/>
      <w:pPr>
        <w:ind w:left="2328" w:hanging="1440"/>
      </w:pPr>
      <w:rPr>
        <w:rFonts w:asciiTheme="minorHAnsi" w:eastAsia="Times New Roman" w:hAnsiTheme="minorHAnsi" w:cstheme="minorHAnsi" w:hint="default"/>
      </w:rPr>
    </w:lvl>
  </w:abstractNum>
  <w:abstractNum w:abstractNumId="55">
    <w:nsid w:val="690D64B6"/>
    <w:multiLevelType w:val="hybridMultilevel"/>
    <w:tmpl w:val="DA4A02F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6">
    <w:nsid w:val="6912256D"/>
    <w:multiLevelType w:val="hybridMultilevel"/>
    <w:tmpl w:val="C82A85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69C7536A"/>
    <w:multiLevelType w:val="multilevel"/>
    <w:tmpl w:val="B0FEB7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3"/>
      <w:numFmt w:val="bullet"/>
      <w:lvlText w:val=""/>
      <w:lvlJc w:val="left"/>
      <w:pPr>
        <w:ind w:left="2160" w:hanging="360"/>
      </w:pPr>
      <w:rPr>
        <w:rFonts w:ascii="Symbol" w:eastAsia="Times New Roman" w:hAnsi="Symbol" w:cs="Calibri" w:hint="default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58">
    <w:nsid w:val="69F70997"/>
    <w:multiLevelType w:val="hybridMultilevel"/>
    <w:tmpl w:val="1D64F250"/>
    <w:name w:val="WW8Num1352223222"/>
    <w:lvl w:ilvl="0" w:tplc="DBAE296A">
      <w:start w:val="1"/>
      <w:numFmt w:val="decimal"/>
      <w:lvlText w:val="23.%1."/>
      <w:lvlJc w:val="left"/>
      <w:pPr>
        <w:ind w:left="1996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59">
    <w:nsid w:val="6A0A5325"/>
    <w:multiLevelType w:val="hybridMultilevel"/>
    <w:tmpl w:val="1A34948A"/>
    <w:lvl w:ilvl="0" w:tplc="F29288AC">
      <w:start w:val="1"/>
      <w:numFmt w:val="decimal"/>
      <w:lvlText w:val="%1."/>
      <w:lvlJc w:val="left"/>
      <w:pPr>
        <w:ind w:left="786" w:hanging="360"/>
      </w:pPr>
      <w:rPr>
        <w:rFonts w:asciiTheme="minorHAnsi" w:eastAsia="TimesNewRoman" w:hAnsiTheme="minorHAnsi"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0">
    <w:nsid w:val="6B921897"/>
    <w:multiLevelType w:val="hybridMultilevel"/>
    <w:tmpl w:val="FEAE04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0F">
      <w:start w:val="1"/>
      <w:numFmt w:val="decimal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6BE334FC"/>
    <w:multiLevelType w:val="hybridMultilevel"/>
    <w:tmpl w:val="CAF246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6BE4532C"/>
    <w:multiLevelType w:val="hybridMultilevel"/>
    <w:tmpl w:val="6FCC4F5E"/>
    <w:lvl w:ilvl="0" w:tplc="5F72FAF0">
      <w:start w:val="1"/>
      <w:numFmt w:val="decimal"/>
      <w:lvlText w:val="%1)"/>
      <w:lvlJc w:val="left"/>
      <w:pPr>
        <w:ind w:left="720" w:hanging="360"/>
      </w:pPr>
      <w:rPr>
        <w:rFonts w:asciiTheme="minorHAnsi" w:eastAsia="Calibri" w:hAnsiTheme="minorHAns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6CAF4B6B"/>
    <w:multiLevelType w:val="hybridMultilevel"/>
    <w:tmpl w:val="082E4F44"/>
    <w:lvl w:ilvl="0" w:tplc="F1BC6952">
      <w:start w:val="1"/>
      <w:numFmt w:val="decimal"/>
      <w:lvlText w:val="%1)"/>
      <w:lvlJc w:val="left"/>
      <w:pPr>
        <w:ind w:left="1069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4">
    <w:nsid w:val="6D6A4E5E"/>
    <w:multiLevelType w:val="multilevel"/>
    <w:tmpl w:val="73DC57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2."/>
      <w:lvlJc w:val="left"/>
      <w:pPr>
        <w:ind w:left="644" w:hanging="360"/>
      </w:pPr>
      <w:rPr>
        <w:rFonts w:asciiTheme="minorHAnsi" w:eastAsia="Times New Roman" w:hAnsiTheme="minorHAnsi" w:cstheme="minorHAnsi" w:hint="default"/>
        <w:b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5">
    <w:nsid w:val="6DBB7D10"/>
    <w:multiLevelType w:val="hybridMultilevel"/>
    <w:tmpl w:val="78105A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71981533"/>
    <w:multiLevelType w:val="hybridMultilevel"/>
    <w:tmpl w:val="E690DD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73317317"/>
    <w:multiLevelType w:val="multilevel"/>
    <w:tmpl w:val="C07E3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3"/>
      <w:numFmt w:val="bullet"/>
      <w:lvlText w:val=""/>
      <w:lvlJc w:val="left"/>
      <w:pPr>
        <w:ind w:left="2160" w:hanging="360"/>
      </w:pPr>
      <w:rPr>
        <w:rFonts w:ascii="Symbol" w:eastAsia="Times New Roman" w:hAnsi="Symbol" w:cs="Calibri" w:hint="default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68">
    <w:nsid w:val="733E58A5"/>
    <w:multiLevelType w:val="hybridMultilevel"/>
    <w:tmpl w:val="61F2D766"/>
    <w:name w:val="WW8Num3522"/>
    <w:lvl w:ilvl="0" w:tplc="5D1422C2">
      <w:start w:val="5"/>
      <w:numFmt w:val="decimal"/>
      <w:lvlText w:val="11.%1."/>
      <w:lvlJc w:val="left"/>
      <w:pPr>
        <w:ind w:left="1996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77C51124"/>
    <w:multiLevelType w:val="hybridMultilevel"/>
    <w:tmpl w:val="9D2636F4"/>
    <w:lvl w:ilvl="0" w:tplc="2DB4A874">
      <w:start w:val="1"/>
      <w:numFmt w:val="decimal"/>
      <w:lvlText w:val="%1."/>
      <w:lvlJc w:val="left"/>
      <w:pPr>
        <w:ind w:left="643" w:hanging="360"/>
      </w:pPr>
      <w:rPr>
        <w:rFonts w:hint="default"/>
        <w:color w:val="auto"/>
        <w:sz w:val="20"/>
        <w:szCs w:val="20"/>
      </w:rPr>
    </w:lvl>
    <w:lvl w:ilvl="1" w:tplc="B560B230">
      <w:start w:val="1"/>
      <w:numFmt w:val="decimal"/>
      <w:lvlText w:val="%2."/>
      <w:lvlJc w:val="left"/>
      <w:pPr>
        <w:ind w:left="1505" w:hanging="360"/>
      </w:pPr>
      <w:rPr>
        <w:rFonts w:asciiTheme="minorHAnsi" w:eastAsia="Calibri" w:hAnsiTheme="minorHAnsi" w:cs="ArialMT"/>
      </w:r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70">
    <w:nsid w:val="78454FD2"/>
    <w:multiLevelType w:val="hybridMultilevel"/>
    <w:tmpl w:val="35BE41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7A15594F"/>
    <w:multiLevelType w:val="hybridMultilevel"/>
    <w:tmpl w:val="D9A8B8E6"/>
    <w:name w:val="WW8Num1323"/>
    <w:lvl w:ilvl="0" w:tplc="67909C34">
      <w:start w:val="1"/>
      <w:numFmt w:val="decimal"/>
      <w:lvlText w:val="10.%1."/>
      <w:lvlJc w:val="left"/>
      <w:pPr>
        <w:ind w:left="1996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7A321F51"/>
    <w:multiLevelType w:val="multilevel"/>
    <w:tmpl w:val="3C7CECF6"/>
    <w:styleLink w:val="WWNum62"/>
    <w:lvl w:ilvl="0">
      <w:start w:val="1"/>
      <w:numFmt w:val="decimal"/>
      <w:lvlText w:val="%1."/>
      <w:lvlJc w:val="left"/>
    </w:lvl>
    <w:lvl w:ilvl="1">
      <w:start w:val="1"/>
      <w:numFmt w:val="decimal"/>
      <w:lvlText w:val="%2)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73">
    <w:nsid w:val="7AB701CE"/>
    <w:multiLevelType w:val="multilevel"/>
    <w:tmpl w:val="B21A129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4">
    <w:nsid w:val="7D852976"/>
    <w:multiLevelType w:val="multilevel"/>
    <w:tmpl w:val="81CAAE20"/>
    <w:lvl w:ilvl="0">
      <w:start w:val="1"/>
      <w:numFmt w:val="upperRoman"/>
      <w:lvlText w:val="%1."/>
      <w:lvlJc w:val="left"/>
      <w:pPr>
        <w:ind w:left="720" w:hanging="360"/>
      </w:pPr>
      <w:rPr>
        <w:rFonts w:asciiTheme="minorHAnsi" w:eastAsia="Calibri" w:hAnsiTheme="minorHAnsi" w:cs="Calibri"/>
        <w:b/>
        <w:kern w:val="20"/>
        <w:sz w:val="20"/>
        <w:szCs w:val="20"/>
      </w:rPr>
    </w:lvl>
    <w:lvl w:ilvl="1">
      <w:start w:val="1"/>
      <w:numFmt w:val="decimal"/>
      <w:isLgl/>
      <w:lvlText w:val="%2."/>
      <w:lvlJc w:val="left"/>
      <w:pPr>
        <w:ind w:left="786" w:hanging="360"/>
      </w:pPr>
      <w:rPr>
        <w:rFonts w:asciiTheme="minorHAnsi" w:eastAsia="Calibri" w:hAnsiTheme="minorHAnsi" w:cstheme="minorHAnsi"/>
        <w:color w:val="auto"/>
      </w:rPr>
    </w:lvl>
    <w:lvl w:ilvl="2">
      <w:start w:val="1"/>
      <w:numFmt w:val="decimal"/>
      <w:lvlText w:val="%3."/>
      <w:lvlJc w:val="left"/>
      <w:pPr>
        <w:ind w:left="1212" w:hanging="720"/>
      </w:pPr>
      <w:rPr>
        <w:rFonts w:hint="default"/>
        <w:b w:val="0"/>
        <w:kern w:val="2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asciiTheme="minorHAnsi" w:eastAsia="Times New Roman" w:hAnsiTheme="minorHAnsi" w:cstheme="minorHAnsi"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asciiTheme="minorHAnsi" w:eastAsia="Times New Roman" w:hAnsiTheme="minorHAnsi" w:cstheme="minorHAnsi"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asciiTheme="minorHAnsi" w:eastAsia="Times New Roman" w:hAnsiTheme="minorHAnsi" w:cstheme="minorHAnsi"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080"/>
      </w:pPr>
      <w:rPr>
        <w:rFonts w:asciiTheme="minorHAnsi" w:eastAsia="Times New Roman" w:hAnsiTheme="minorHAnsi" w:cstheme="minorHAnsi"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asciiTheme="minorHAnsi" w:eastAsia="Times New Roman" w:hAnsiTheme="minorHAnsi" w:cstheme="minorHAnsi" w:hint="default"/>
      </w:rPr>
    </w:lvl>
    <w:lvl w:ilvl="8">
      <w:start w:val="1"/>
      <w:numFmt w:val="decimal"/>
      <w:isLgl/>
      <w:lvlText w:val="%1.%2.%3.%4.%5.%6.%7.%8.%9."/>
      <w:lvlJc w:val="left"/>
      <w:pPr>
        <w:ind w:left="2328" w:hanging="1440"/>
      </w:pPr>
      <w:rPr>
        <w:rFonts w:asciiTheme="minorHAnsi" w:eastAsia="Times New Roman" w:hAnsiTheme="minorHAnsi" w:cstheme="minorHAnsi" w:hint="default"/>
      </w:rPr>
    </w:lvl>
  </w:abstractNum>
  <w:abstractNum w:abstractNumId="75">
    <w:nsid w:val="7E624FF3"/>
    <w:multiLevelType w:val="hybridMultilevel"/>
    <w:tmpl w:val="3C7E3A28"/>
    <w:lvl w:ilvl="0" w:tplc="FFFFFFFF">
      <w:numFmt w:val="decimal"/>
      <w:pStyle w:val="Wyliczcyfr1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75"/>
  </w:num>
  <w:num w:numId="2">
    <w:abstractNumId w:val="51"/>
  </w:num>
  <w:num w:numId="3">
    <w:abstractNumId w:val="28"/>
  </w:num>
  <w:num w:numId="4">
    <w:abstractNumId w:val="72"/>
  </w:num>
  <w:num w:numId="5">
    <w:abstractNumId w:val="22"/>
  </w:num>
  <w:num w:numId="6">
    <w:abstractNumId w:val="21"/>
  </w:num>
  <w:num w:numId="7">
    <w:abstractNumId w:val="37"/>
  </w:num>
  <w:num w:numId="8">
    <w:abstractNumId w:val="10"/>
  </w:num>
  <w:num w:numId="9">
    <w:abstractNumId w:val="45"/>
    <w:lvlOverride w:ilvl="0">
      <w:startOverride w:val="1"/>
    </w:lvlOverride>
  </w:num>
  <w:num w:numId="10">
    <w:abstractNumId w:val="39"/>
    <w:lvlOverride w:ilvl="0">
      <w:startOverride w:val="1"/>
    </w:lvlOverride>
  </w:num>
  <w:num w:numId="11">
    <w:abstractNumId w:val="23"/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54"/>
  </w:num>
  <w:num w:numId="15">
    <w:abstractNumId w:val="46"/>
  </w:num>
  <w:num w:numId="16">
    <w:abstractNumId w:val="19"/>
  </w:num>
  <w:num w:numId="17">
    <w:abstractNumId w:val="64"/>
  </w:num>
  <w:num w:numId="18">
    <w:abstractNumId w:val="69"/>
  </w:num>
  <w:num w:numId="19">
    <w:abstractNumId w:val="55"/>
  </w:num>
  <w:num w:numId="20">
    <w:abstractNumId w:val="56"/>
  </w:num>
  <w:num w:numId="21">
    <w:abstractNumId w:val="33"/>
  </w:num>
  <w:num w:numId="22">
    <w:abstractNumId w:val="24"/>
  </w:num>
  <w:num w:numId="23">
    <w:abstractNumId w:val="63"/>
  </w:num>
  <w:num w:numId="24">
    <w:abstractNumId w:val="59"/>
  </w:num>
  <w:num w:numId="25">
    <w:abstractNumId w:val="20"/>
  </w:num>
  <w:num w:numId="26">
    <w:abstractNumId w:val="66"/>
  </w:num>
  <w:num w:numId="27">
    <w:abstractNumId w:val="34"/>
  </w:num>
  <w:num w:numId="28">
    <w:abstractNumId w:val="17"/>
  </w:num>
  <w:num w:numId="29">
    <w:abstractNumId w:val="62"/>
  </w:num>
  <w:num w:numId="30">
    <w:abstractNumId w:val="41"/>
  </w:num>
  <w:num w:numId="31">
    <w:abstractNumId w:val="32"/>
  </w:num>
  <w:num w:numId="32">
    <w:abstractNumId w:val="12"/>
  </w:num>
  <w:num w:numId="33">
    <w:abstractNumId w:val="36"/>
  </w:num>
  <w:num w:numId="34">
    <w:abstractNumId w:val="44"/>
  </w:num>
  <w:num w:numId="35">
    <w:abstractNumId w:val="40"/>
  </w:num>
  <w:num w:numId="36">
    <w:abstractNumId w:val="61"/>
  </w:num>
  <w:num w:numId="37">
    <w:abstractNumId w:val="43"/>
  </w:num>
  <w:num w:numId="38">
    <w:abstractNumId w:val="18"/>
  </w:num>
  <w:num w:numId="39">
    <w:abstractNumId w:val="53"/>
  </w:num>
  <w:num w:numId="40">
    <w:abstractNumId w:val="52"/>
  </w:num>
  <w:num w:numId="41">
    <w:abstractNumId w:val="65"/>
  </w:num>
  <w:num w:numId="42">
    <w:abstractNumId w:val="29"/>
  </w:num>
  <w:num w:numId="43">
    <w:abstractNumId w:val="31"/>
  </w:num>
  <w:num w:numId="44">
    <w:abstractNumId w:val="8"/>
  </w:num>
  <w:num w:numId="45">
    <w:abstractNumId w:val="60"/>
  </w:num>
  <w:num w:numId="46">
    <w:abstractNumId w:val="30"/>
  </w:num>
  <w:num w:numId="47">
    <w:abstractNumId w:val="49"/>
  </w:num>
  <w:num w:numId="48">
    <w:abstractNumId w:val="25"/>
  </w:num>
  <w:num w:numId="49">
    <w:abstractNumId w:val="16"/>
  </w:num>
  <w:num w:numId="5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48"/>
  </w:num>
  <w:num w:numId="52">
    <w:abstractNumId w:val="57"/>
  </w:num>
  <w:num w:numId="53">
    <w:abstractNumId w:val="67"/>
  </w:num>
  <w:num w:numId="54">
    <w:abstractNumId w:val="38"/>
  </w:num>
  <w:num w:numId="55">
    <w:abstractNumId w:val="70"/>
  </w:num>
  <w:num w:numId="56">
    <w:abstractNumId w:val="73"/>
  </w:num>
  <w:num w:numId="57">
    <w:abstractNumId w:val="74"/>
  </w:num>
  <w:num w:numId="58">
    <w:abstractNumId w:val="35"/>
  </w:num>
  <w:num w:numId="59">
    <w:abstractNumId w:val="47"/>
  </w:num>
  <w:num w:numId="60">
    <w:abstractNumId w:val="42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3FD5"/>
    <w:rsid w:val="0000001C"/>
    <w:rsid w:val="00002003"/>
    <w:rsid w:val="0000226F"/>
    <w:rsid w:val="000024B4"/>
    <w:rsid w:val="00002D12"/>
    <w:rsid w:val="00004B05"/>
    <w:rsid w:val="00004E05"/>
    <w:rsid w:val="00005879"/>
    <w:rsid w:val="000069BE"/>
    <w:rsid w:val="000078A9"/>
    <w:rsid w:val="000079FE"/>
    <w:rsid w:val="000106F6"/>
    <w:rsid w:val="0001079A"/>
    <w:rsid w:val="00011347"/>
    <w:rsid w:val="0001164B"/>
    <w:rsid w:val="000125B8"/>
    <w:rsid w:val="00012750"/>
    <w:rsid w:val="000127EF"/>
    <w:rsid w:val="00013AE7"/>
    <w:rsid w:val="000150F6"/>
    <w:rsid w:val="00016A76"/>
    <w:rsid w:val="00016E6D"/>
    <w:rsid w:val="00016F9A"/>
    <w:rsid w:val="00017731"/>
    <w:rsid w:val="00020340"/>
    <w:rsid w:val="00020FC2"/>
    <w:rsid w:val="00023766"/>
    <w:rsid w:val="0002404F"/>
    <w:rsid w:val="00024825"/>
    <w:rsid w:val="00024E83"/>
    <w:rsid w:val="00025B1F"/>
    <w:rsid w:val="00025B8B"/>
    <w:rsid w:val="0002665D"/>
    <w:rsid w:val="0002723A"/>
    <w:rsid w:val="00027F21"/>
    <w:rsid w:val="00027F74"/>
    <w:rsid w:val="00030D66"/>
    <w:rsid w:val="00030FD8"/>
    <w:rsid w:val="0003139A"/>
    <w:rsid w:val="00031C9B"/>
    <w:rsid w:val="0003200A"/>
    <w:rsid w:val="000330AA"/>
    <w:rsid w:val="00033527"/>
    <w:rsid w:val="00033E6C"/>
    <w:rsid w:val="00034EF5"/>
    <w:rsid w:val="00035A68"/>
    <w:rsid w:val="00036E62"/>
    <w:rsid w:val="0003777F"/>
    <w:rsid w:val="000400A1"/>
    <w:rsid w:val="00040197"/>
    <w:rsid w:val="00040CB8"/>
    <w:rsid w:val="00042558"/>
    <w:rsid w:val="000427E6"/>
    <w:rsid w:val="00043219"/>
    <w:rsid w:val="00044E00"/>
    <w:rsid w:val="0004563C"/>
    <w:rsid w:val="00045991"/>
    <w:rsid w:val="000460A7"/>
    <w:rsid w:val="0004651A"/>
    <w:rsid w:val="00046F7F"/>
    <w:rsid w:val="000479BC"/>
    <w:rsid w:val="000520CF"/>
    <w:rsid w:val="00052741"/>
    <w:rsid w:val="0005291A"/>
    <w:rsid w:val="00052934"/>
    <w:rsid w:val="00052B08"/>
    <w:rsid w:val="00053EB2"/>
    <w:rsid w:val="00053FEE"/>
    <w:rsid w:val="00054C83"/>
    <w:rsid w:val="00055337"/>
    <w:rsid w:val="00055433"/>
    <w:rsid w:val="000559D0"/>
    <w:rsid w:val="00056F69"/>
    <w:rsid w:val="000573C3"/>
    <w:rsid w:val="00057B35"/>
    <w:rsid w:val="000609F2"/>
    <w:rsid w:val="00063752"/>
    <w:rsid w:val="000641C6"/>
    <w:rsid w:val="0006445B"/>
    <w:rsid w:val="0006459B"/>
    <w:rsid w:val="000649AF"/>
    <w:rsid w:val="00064FD8"/>
    <w:rsid w:val="0006789D"/>
    <w:rsid w:val="000721F2"/>
    <w:rsid w:val="00073204"/>
    <w:rsid w:val="00073381"/>
    <w:rsid w:val="00073916"/>
    <w:rsid w:val="000744FD"/>
    <w:rsid w:val="00076F18"/>
    <w:rsid w:val="00076F87"/>
    <w:rsid w:val="00077474"/>
    <w:rsid w:val="00080088"/>
    <w:rsid w:val="00080BA1"/>
    <w:rsid w:val="0008120B"/>
    <w:rsid w:val="000820E7"/>
    <w:rsid w:val="00083A22"/>
    <w:rsid w:val="00083C3D"/>
    <w:rsid w:val="0008403A"/>
    <w:rsid w:val="000847BF"/>
    <w:rsid w:val="000857DC"/>
    <w:rsid w:val="00085B28"/>
    <w:rsid w:val="000868F0"/>
    <w:rsid w:val="00086958"/>
    <w:rsid w:val="0008765E"/>
    <w:rsid w:val="00091138"/>
    <w:rsid w:val="0009142B"/>
    <w:rsid w:val="00091BC5"/>
    <w:rsid w:val="00091E9B"/>
    <w:rsid w:val="00092456"/>
    <w:rsid w:val="00093150"/>
    <w:rsid w:val="000933CA"/>
    <w:rsid w:val="00094160"/>
    <w:rsid w:val="00094F01"/>
    <w:rsid w:val="000951DC"/>
    <w:rsid w:val="0009788C"/>
    <w:rsid w:val="000979FB"/>
    <w:rsid w:val="000A0611"/>
    <w:rsid w:val="000A0C2B"/>
    <w:rsid w:val="000A0CA6"/>
    <w:rsid w:val="000A419B"/>
    <w:rsid w:val="000A56FF"/>
    <w:rsid w:val="000A7E8F"/>
    <w:rsid w:val="000B2CFC"/>
    <w:rsid w:val="000B3C23"/>
    <w:rsid w:val="000B4EFA"/>
    <w:rsid w:val="000B543D"/>
    <w:rsid w:val="000B5909"/>
    <w:rsid w:val="000B5CAE"/>
    <w:rsid w:val="000B61C1"/>
    <w:rsid w:val="000B6B37"/>
    <w:rsid w:val="000B7A6D"/>
    <w:rsid w:val="000C0FD5"/>
    <w:rsid w:val="000C3E32"/>
    <w:rsid w:val="000C4BD0"/>
    <w:rsid w:val="000C501E"/>
    <w:rsid w:val="000C5823"/>
    <w:rsid w:val="000C5E71"/>
    <w:rsid w:val="000C6AA0"/>
    <w:rsid w:val="000C773A"/>
    <w:rsid w:val="000C7A8A"/>
    <w:rsid w:val="000D05B6"/>
    <w:rsid w:val="000D08DA"/>
    <w:rsid w:val="000D08FF"/>
    <w:rsid w:val="000D0DF4"/>
    <w:rsid w:val="000D1392"/>
    <w:rsid w:val="000D1E36"/>
    <w:rsid w:val="000D210B"/>
    <w:rsid w:val="000D329A"/>
    <w:rsid w:val="000D653D"/>
    <w:rsid w:val="000D7DF9"/>
    <w:rsid w:val="000E01C7"/>
    <w:rsid w:val="000E1FAC"/>
    <w:rsid w:val="000E38D7"/>
    <w:rsid w:val="000E3A57"/>
    <w:rsid w:val="000E3B1D"/>
    <w:rsid w:val="000E55AB"/>
    <w:rsid w:val="000E699F"/>
    <w:rsid w:val="000E6BA6"/>
    <w:rsid w:val="000E6CDF"/>
    <w:rsid w:val="000E75A6"/>
    <w:rsid w:val="000E7E97"/>
    <w:rsid w:val="000F1B3C"/>
    <w:rsid w:val="000F430F"/>
    <w:rsid w:val="000F52B1"/>
    <w:rsid w:val="000F5B93"/>
    <w:rsid w:val="000F6DB1"/>
    <w:rsid w:val="000F711F"/>
    <w:rsid w:val="000F7327"/>
    <w:rsid w:val="00101548"/>
    <w:rsid w:val="0010290F"/>
    <w:rsid w:val="00103F5C"/>
    <w:rsid w:val="0010482E"/>
    <w:rsid w:val="001049B7"/>
    <w:rsid w:val="00104F3E"/>
    <w:rsid w:val="00105B63"/>
    <w:rsid w:val="00106258"/>
    <w:rsid w:val="001062F6"/>
    <w:rsid w:val="00107BC0"/>
    <w:rsid w:val="00112D31"/>
    <w:rsid w:val="00112E07"/>
    <w:rsid w:val="00113733"/>
    <w:rsid w:val="001137EC"/>
    <w:rsid w:val="00113AB1"/>
    <w:rsid w:val="00114C5E"/>
    <w:rsid w:val="0011527B"/>
    <w:rsid w:val="00116345"/>
    <w:rsid w:val="00116D85"/>
    <w:rsid w:val="00117DA5"/>
    <w:rsid w:val="00121666"/>
    <w:rsid w:val="001219C1"/>
    <w:rsid w:val="0012222C"/>
    <w:rsid w:val="00123A03"/>
    <w:rsid w:val="00123B7F"/>
    <w:rsid w:val="00123D7E"/>
    <w:rsid w:val="00125635"/>
    <w:rsid w:val="00125E84"/>
    <w:rsid w:val="0012674F"/>
    <w:rsid w:val="001267E0"/>
    <w:rsid w:val="001277AD"/>
    <w:rsid w:val="00127C21"/>
    <w:rsid w:val="001305B9"/>
    <w:rsid w:val="001306FC"/>
    <w:rsid w:val="00130AD5"/>
    <w:rsid w:val="00130FBA"/>
    <w:rsid w:val="001321F0"/>
    <w:rsid w:val="00132BAD"/>
    <w:rsid w:val="0013464D"/>
    <w:rsid w:val="001348E2"/>
    <w:rsid w:val="001350DA"/>
    <w:rsid w:val="001354FA"/>
    <w:rsid w:val="001356EF"/>
    <w:rsid w:val="00135A3B"/>
    <w:rsid w:val="00135ACD"/>
    <w:rsid w:val="00136DE1"/>
    <w:rsid w:val="00137419"/>
    <w:rsid w:val="001416FF"/>
    <w:rsid w:val="00141F99"/>
    <w:rsid w:val="001441AD"/>
    <w:rsid w:val="00151CFB"/>
    <w:rsid w:val="00153798"/>
    <w:rsid w:val="001538AA"/>
    <w:rsid w:val="00153D13"/>
    <w:rsid w:val="00153E66"/>
    <w:rsid w:val="00154484"/>
    <w:rsid w:val="001544EA"/>
    <w:rsid w:val="00155487"/>
    <w:rsid w:val="00155C6B"/>
    <w:rsid w:val="00155D9C"/>
    <w:rsid w:val="001573E2"/>
    <w:rsid w:val="00157D7B"/>
    <w:rsid w:val="00160C0B"/>
    <w:rsid w:val="001617B0"/>
    <w:rsid w:val="00161887"/>
    <w:rsid w:val="00163832"/>
    <w:rsid w:val="0016397E"/>
    <w:rsid w:val="00164E44"/>
    <w:rsid w:val="001653B2"/>
    <w:rsid w:val="001658FC"/>
    <w:rsid w:val="00165A78"/>
    <w:rsid w:val="001661E8"/>
    <w:rsid w:val="0016627D"/>
    <w:rsid w:val="001669AA"/>
    <w:rsid w:val="00166B5B"/>
    <w:rsid w:val="00167498"/>
    <w:rsid w:val="001704E4"/>
    <w:rsid w:val="001707BA"/>
    <w:rsid w:val="001709A9"/>
    <w:rsid w:val="00171B01"/>
    <w:rsid w:val="00171BD0"/>
    <w:rsid w:val="00172D02"/>
    <w:rsid w:val="001730AE"/>
    <w:rsid w:val="001733AF"/>
    <w:rsid w:val="001734A8"/>
    <w:rsid w:val="001751E4"/>
    <w:rsid w:val="0017714E"/>
    <w:rsid w:val="00177592"/>
    <w:rsid w:val="001807BC"/>
    <w:rsid w:val="00180EFA"/>
    <w:rsid w:val="00181178"/>
    <w:rsid w:val="0018142F"/>
    <w:rsid w:val="0018145C"/>
    <w:rsid w:val="00182A78"/>
    <w:rsid w:val="00182B20"/>
    <w:rsid w:val="00182F59"/>
    <w:rsid w:val="0018370E"/>
    <w:rsid w:val="00184ED9"/>
    <w:rsid w:val="00186B45"/>
    <w:rsid w:val="001911C3"/>
    <w:rsid w:val="001912A0"/>
    <w:rsid w:val="00191529"/>
    <w:rsid w:val="001925A5"/>
    <w:rsid w:val="00192DA8"/>
    <w:rsid w:val="00194B61"/>
    <w:rsid w:val="001956F8"/>
    <w:rsid w:val="00195D32"/>
    <w:rsid w:val="00196051"/>
    <w:rsid w:val="0019755B"/>
    <w:rsid w:val="001A0600"/>
    <w:rsid w:val="001A0E3D"/>
    <w:rsid w:val="001A11AF"/>
    <w:rsid w:val="001A2950"/>
    <w:rsid w:val="001A2B00"/>
    <w:rsid w:val="001A32B5"/>
    <w:rsid w:val="001A39E7"/>
    <w:rsid w:val="001A492E"/>
    <w:rsid w:val="001A60AE"/>
    <w:rsid w:val="001A626E"/>
    <w:rsid w:val="001A6525"/>
    <w:rsid w:val="001A7C26"/>
    <w:rsid w:val="001A7D9A"/>
    <w:rsid w:val="001B230A"/>
    <w:rsid w:val="001B42FE"/>
    <w:rsid w:val="001B5050"/>
    <w:rsid w:val="001B51A5"/>
    <w:rsid w:val="001C00E7"/>
    <w:rsid w:val="001C2ACE"/>
    <w:rsid w:val="001C3267"/>
    <w:rsid w:val="001C41B4"/>
    <w:rsid w:val="001C4BDB"/>
    <w:rsid w:val="001C6888"/>
    <w:rsid w:val="001C7D10"/>
    <w:rsid w:val="001D0EC7"/>
    <w:rsid w:val="001D1F46"/>
    <w:rsid w:val="001D281D"/>
    <w:rsid w:val="001D3594"/>
    <w:rsid w:val="001D386D"/>
    <w:rsid w:val="001D4413"/>
    <w:rsid w:val="001D4455"/>
    <w:rsid w:val="001D6CA9"/>
    <w:rsid w:val="001D6E39"/>
    <w:rsid w:val="001E1225"/>
    <w:rsid w:val="001E1874"/>
    <w:rsid w:val="001E1C4E"/>
    <w:rsid w:val="001E266F"/>
    <w:rsid w:val="001E3AD1"/>
    <w:rsid w:val="001E4ECF"/>
    <w:rsid w:val="001E5302"/>
    <w:rsid w:val="001E6C62"/>
    <w:rsid w:val="001E7617"/>
    <w:rsid w:val="001E7E45"/>
    <w:rsid w:val="001F0AB5"/>
    <w:rsid w:val="001F0EB5"/>
    <w:rsid w:val="001F1868"/>
    <w:rsid w:val="001F25F1"/>
    <w:rsid w:val="001F46C7"/>
    <w:rsid w:val="001F4CAE"/>
    <w:rsid w:val="001F513A"/>
    <w:rsid w:val="001F5A75"/>
    <w:rsid w:val="001F7194"/>
    <w:rsid w:val="001F7406"/>
    <w:rsid w:val="001F7EB5"/>
    <w:rsid w:val="00200CA2"/>
    <w:rsid w:val="002011F4"/>
    <w:rsid w:val="00201C5C"/>
    <w:rsid w:val="002059D1"/>
    <w:rsid w:val="00210800"/>
    <w:rsid w:val="0021125F"/>
    <w:rsid w:val="002129D5"/>
    <w:rsid w:val="00214AF6"/>
    <w:rsid w:val="00214B54"/>
    <w:rsid w:val="00216BC8"/>
    <w:rsid w:val="0022235B"/>
    <w:rsid w:val="002225A4"/>
    <w:rsid w:val="002226E3"/>
    <w:rsid w:val="00224ED0"/>
    <w:rsid w:val="00225AFF"/>
    <w:rsid w:val="002262BC"/>
    <w:rsid w:val="00226DFA"/>
    <w:rsid w:val="002272AC"/>
    <w:rsid w:val="002273D4"/>
    <w:rsid w:val="0022766B"/>
    <w:rsid w:val="002276B6"/>
    <w:rsid w:val="0023028D"/>
    <w:rsid w:val="002315DF"/>
    <w:rsid w:val="00231706"/>
    <w:rsid w:val="0023442F"/>
    <w:rsid w:val="00235A7D"/>
    <w:rsid w:val="00235F22"/>
    <w:rsid w:val="0023730A"/>
    <w:rsid w:val="00237F54"/>
    <w:rsid w:val="002406A9"/>
    <w:rsid w:val="002407C6"/>
    <w:rsid w:val="00242264"/>
    <w:rsid w:val="0024272A"/>
    <w:rsid w:val="00242942"/>
    <w:rsid w:val="002471BA"/>
    <w:rsid w:val="0024728C"/>
    <w:rsid w:val="00247E66"/>
    <w:rsid w:val="002511D8"/>
    <w:rsid w:val="002514AE"/>
    <w:rsid w:val="00251D58"/>
    <w:rsid w:val="002527CD"/>
    <w:rsid w:val="00254808"/>
    <w:rsid w:val="0025548B"/>
    <w:rsid w:val="002558C9"/>
    <w:rsid w:val="00257A49"/>
    <w:rsid w:val="00261226"/>
    <w:rsid w:val="00261BC2"/>
    <w:rsid w:val="00263905"/>
    <w:rsid w:val="002647D2"/>
    <w:rsid w:val="00264C20"/>
    <w:rsid w:val="0026627B"/>
    <w:rsid w:val="0026656C"/>
    <w:rsid w:val="002665CA"/>
    <w:rsid w:val="00266F06"/>
    <w:rsid w:val="0026750A"/>
    <w:rsid w:val="0027077E"/>
    <w:rsid w:val="00271D81"/>
    <w:rsid w:val="00272052"/>
    <w:rsid w:val="0027273D"/>
    <w:rsid w:val="0027339B"/>
    <w:rsid w:val="002740D1"/>
    <w:rsid w:val="002745F3"/>
    <w:rsid w:val="00274CA6"/>
    <w:rsid w:val="00275605"/>
    <w:rsid w:val="002757CE"/>
    <w:rsid w:val="00277AB6"/>
    <w:rsid w:val="00280071"/>
    <w:rsid w:val="002800EA"/>
    <w:rsid w:val="002802ED"/>
    <w:rsid w:val="00280CD7"/>
    <w:rsid w:val="00280F4D"/>
    <w:rsid w:val="00281783"/>
    <w:rsid w:val="00281865"/>
    <w:rsid w:val="00283509"/>
    <w:rsid w:val="002836CA"/>
    <w:rsid w:val="002849FA"/>
    <w:rsid w:val="002856CD"/>
    <w:rsid w:val="00285A84"/>
    <w:rsid w:val="00285CBC"/>
    <w:rsid w:val="00286102"/>
    <w:rsid w:val="00287D20"/>
    <w:rsid w:val="002926F6"/>
    <w:rsid w:val="002937A9"/>
    <w:rsid w:val="00294A12"/>
    <w:rsid w:val="002965A5"/>
    <w:rsid w:val="002965D2"/>
    <w:rsid w:val="002969CA"/>
    <w:rsid w:val="002A03C6"/>
    <w:rsid w:val="002A060C"/>
    <w:rsid w:val="002A165B"/>
    <w:rsid w:val="002A25B7"/>
    <w:rsid w:val="002A2765"/>
    <w:rsid w:val="002A2DB7"/>
    <w:rsid w:val="002A3CBE"/>
    <w:rsid w:val="002A3CC5"/>
    <w:rsid w:val="002A4855"/>
    <w:rsid w:val="002A593E"/>
    <w:rsid w:val="002A5A94"/>
    <w:rsid w:val="002A761A"/>
    <w:rsid w:val="002A7E19"/>
    <w:rsid w:val="002B0BCB"/>
    <w:rsid w:val="002B1664"/>
    <w:rsid w:val="002B2934"/>
    <w:rsid w:val="002B2CDA"/>
    <w:rsid w:val="002B364F"/>
    <w:rsid w:val="002B3783"/>
    <w:rsid w:val="002B3AF4"/>
    <w:rsid w:val="002B3C83"/>
    <w:rsid w:val="002B477D"/>
    <w:rsid w:val="002B6278"/>
    <w:rsid w:val="002B635E"/>
    <w:rsid w:val="002B6F18"/>
    <w:rsid w:val="002C0F97"/>
    <w:rsid w:val="002C14C9"/>
    <w:rsid w:val="002C29E3"/>
    <w:rsid w:val="002C50F9"/>
    <w:rsid w:val="002C6B15"/>
    <w:rsid w:val="002C7486"/>
    <w:rsid w:val="002D0B83"/>
    <w:rsid w:val="002D1322"/>
    <w:rsid w:val="002D1AA1"/>
    <w:rsid w:val="002D2CBA"/>
    <w:rsid w:val="002D2D89"/>
    <w:rsid w:val="002D360A"/>
    <w:rsid w:val="002D5AA3"/>
    <w:rsid w:val="002D5C1B"/>
    <w:rsid w:val="002D5DFA"/>
    <w:rsid w:val="002D6775"/>
    <w:rsid w:val="002D7151"/>
    <w:rsid w:val="002D7347"/>
    <w:rsid w:val="002D7EDE"/>
    <w:rsid w:val="002E1AA2"/>
    <w:rsid w:val="002E1C14"/>
    <w:rsid w:val="002E2802"/>
    <w:rsid w:val="002E29A4"/>
    <w:rsid w:val="002E333A"/>
    <w:rsid w:val="002E35FA"/>
    <w:rsid w:val="002E3A76"/>
    <w:rsid w:val="002E3C02"/>
    <w:rsid w:val="002E3CCD"/>
    <w:rsid w:val="002E422C"/>
    <w:rsid w:val="002E4A65"/>
    <w:rsid w:val="002E4AD9"/>
    <w:rsid w:val="002E5C5E"/>
    <w:rsid w:val="002F14F2"/>
    <w:rsid w:val="002F1FEE"/>
    <w:rsid w:val="002F38C7"/>
    <w:rsid w:val="002F40ED"/>
    <w:rsid w:val="002F6033"/>
    <w:rsid w:val="002F6D3F"/>
    <w:rsid w:val="002F7204"/>
    <w:rsid w:val="002F78CE"/>
    <w:rsid w:val="003004BF"/>
    <w:rsid w:val="00300701"/>
    <w:rsid w:val="00300AAB"/>
    <w:rsid w:val="00302DB7"/>
    <w:rsid w:val="00303BD6"/>
    <w:rsid w:val="00303D3C"/>
    <w:rsid w:val="003044F1"/>
    <w:rsid w:val="00304AFF"/>
    <w:rsid w:val="00304C1E"/>
    <w:rsid w:val="003058BF"/>
    <w:rsid w:val="003058E4"/>
    <w:rsid w:val="00306A50"/>
    <w:rsid w:val="00306FBB"/>
    <w:rsid w:val="0030702E"/>
    <w:rsid w:val="0030735E"/>
    <w:rsid w:val="00307E8C"/>
    <w:rsid w:val="00307F06"/>
    <w:rsid w:val="00307F6B"/>
    <w:rsid w:val="0031077A"/>
    <w:rsid w:val="003110C6"/>
    <w:rsid w:val="0031246B"/>
    <w:rsid w:val="0031280A"/>
    <w:rsid w:val="00314E34"/>
    <w:rsid w:val="003173D5"/>
    <w:rsid w:val="0032161B"/>
    <w:rsid w:val="00322021"/>
    <w:rsid w:val="0032219C"/>
    <w:rsid w:val="00322EC4"/>
    <w:rsid w:val="0032318E"/>
    <w:rsid w:val="003231EF"/>
    <w:rsid w:val="00323C71"/>
    <w:rsid w:val="00325461"/>
    <w:rsid w:val="00325E0F"/>
    <w:rsid w:val="00325EAA"/>
    <w:rsid w:val="00330879"/>
    <w:rsid w:val="00332CFF"/>
    <w:rsid w:val="003335F8"/>
    <w:rsid w:val="00333CF4"/>
    <w:rsid w:val="00334CB2"/>
    <w:rsid w:val="00334CD3"/>
    <w:rsid w:val="00334F06"/>
    <w:rsid w:val="00335B9E"/>
    <w:rsid w:val="003365D1"/>
    <w:rsid w:val="00336A07"/>
    <w:rsid w:val="00336A82"/>
    <w:rsid w:val="0033739F"/>
    <w:rsid w:val="00340E2C"/>
    <w:rsid w:val="00341352"/>
    <w:rsid w:val="00341FBE"/>
    <w:rsid w:val="00343931"/>
    <w:rsid w:val="00344ED6"/>
    <w:rsid w:val="003456AC"/>
    <w:rsid w:val="0035012D"/>
    <w:rsid w:val="003501E7"/>
    <w:rsid w:val="00351152"/>
    <w:rsid w:val="00352ED6"/>
    <w:rsid w:val="00353182"/>
    <w:rsid w:val="00353A45"/>
    <w:rsid w:val="003542C8"/>
    <w:rsid w:val="003550C7"/>
    <w:rsid w:val="00355EAC"/>
    <w:rsid w:val="003564D2"/>
    <w:rsid w:val="00356EA8"/>
    <w:rsid w:val="0035716E"/>
    <w:rsid w:val="00360734"/>
    <w:rsid w:val="00360F03"/>
    <w:rsid w:val="00362465"/>
    <w:rsid w:val="00362C45"/>
    <w:rsid w:val="003634CA"/>
    <w:rsid w:val="0036371E"/>
    <w:rsid w:val="00363AB4"/>
    <w:rsid w:val="00364409"/>
    <w:rsid w:val="00366633"/>
    <w:rsid w:val="0036676E"/>
    <w:rsid w:val="00366EF5"/>
    <w:rsid w:val="00370B54"/>
    <w:rsid w:val="00371E5A"/>
    <w:rsid w:val="00372FAD"/>
    <w:rsid w:val="00372FFE"/>
    <w:rsid w:val="00373C5F"/>
    <w:rsid w:val="00375871"/>
    <w:rsid w:val="00377A01"/>
    <w:rsid w:val="00380AA8"/>
    <w:rsid w:val="00380ADF"/>
    <w:rsid w:val="003813C8"/>
    <w:rsid w:val="00382084"/>
    <w:rsid w:val="00383EF5"/>
    <w:rsid w:val="00384656"/>
    <w:rsid w:val="00385D17"/>
    <w:rsid w:val="00385FC7"/>
    <w:rsid w:val="00386861"/>
    <w:rsid w:val="00386E05"/>
    <w:rsid w:val="003872A0"/>
    <w:rsid w:val="0038744A"/>
    <w:rsid w:val="00390725"/>
    <w:rsid w:val="003908F0"/>
    <w:rsid w:val="003909B0"/>
    <w:rsid w:val="003912FA"/>
    <w:rsid w:val="003918EB"/>
    <w:rsid w:val="003920CC"/>
    <w:rsid w:val="00392DA7"/>
    <w:rsid w:val="00393C07"/>
    <w:rsid w:val="0039451E"/>
    <w:rsid w:val="003952EB"/>
    <w:rsid w:val="00397FB6"/>
    <w:rsid w:val="003A0F9B"/>
    <w:rsid w:val="003A36B9"/>
    <w:rsid w:val="003A3D2F"/>
    <w:rsid w:val="003A603D"/>
    <w:rsid w:val="003A7A16"/>
    <w:rsid w:val="003B1AAA"/>
    <w:rsid w:val="003B27D4"/>
    <w:rsid w:val="003B3264"/>
    <w:rsid w:val="003B3CB1"/>
    <w:rsid w:val="003B6040"/>
    <w:rsid w:val="003B62A7"/>
    <w:rsid w:val="003B648F"/>
    <w:rsid w:val="003B6B58"/>
    <w:rsid w:val="003B70F1"/>
    <w:rsid w:val="003B73C2"/>
    <w:rsid w:val="003C01CF"/>
    <w:rsid w:val="003C0870"/>
    <w:rsid w:val="003C2493"/>
    <w:rsid w:val="003C2DF6"/>
    <w:rsid w:val="003C2EF0"/>
    <w:rsid w:val="003C3D92"/>
    <w:rsid w:val="003C578B"/>
    <w:rsid w:val="003C66A1"/>
    <w:rsid w:val="003C71FC"/>
    <w:rsid w:val="003D0795"/>
    <w:rsid w:val="003D0A5B"/>
    <w:rsid w:val="003D0F58"/>
    <w:rsid w:val="003D3642"/>
    <w:rsid w:val="003D38DD"/>
    <w:rsid w:val="003D4891"/>
    <w:rsid w:val="003D4C6D"/>
    <w:rsid w:val="003D5284"/>
    <w:rsid w:val="003D5551"/>
    <w:rsid w:val="003D5E12"/>
    <w:rsid w:val="003D5EB5"/>
    <w:rsid w:val="003D6620"/>
    <w:rsid w:val="003D6942"/>
    <w:rsid w:val="003D6E8F"/>
    <w:rsid w:val="003E0548"/>
    <w:rsid w:val="003E1B6B"/>
    <w:rsid w:val="003E1EE6"/>
    <w:rsid w:val="003E2BF5"/>
    <w:rsid w:val="003E30D2"/>
    <w:rsid w:val="003E38B1"/>
    <w:rsid w:val="003E47D7"/>
    <w:rsid w:val="003E4BB2"/>
    <w:rsid w:val="003E622F"/>
    <w:rsid w:val="003E65D8"/>
    <w:rsid w:val="003E6869"/>
    <w:rsid w:val="003E7611"/>
    <w:rsid w:val="003E7FC9"/>
    <w:rsid w:val="003F0BA2"/>
    <w:rsid w:val="003F129B"/>
    <w:rsid w:val="003F2CFA"/>
    <w:rsid w:val="003F31FB"/>
    <w:rsid w:val="003F4F9B"/>
    <w:rsid w:val="00400D57"/>
    <w:rsid w:val="00400D6F"/>
    <w:rsid w:val="00402097"/>
    <w:rsid w:val="0040222A"/>
    <w:rsid w:val="00402DD8"/>
    <w:rsid w:val="0040501F"/>
    <w:rsid w:val="0040534B"/>
    <w:rsid w:val="00405B8A"/>
    <w:rsid w:val="00406C65"/>
    <w:rsid w:val="004076FD"/>
    <w:rsid w:val="00411376"/>
    <w:rsid w:val="004116C2"/>
    <w:rsid w:val="00413031"/>
    <w:rsid w:val="00413356"/>
    <w:rsid w:val="00414660"/>
    <w:rsid w:val="00415DDD"/>
    <w:rsid w:val="00417E40"/>
    <w:rsid w:val="004205CD"/>
    <w:rsid w:val="00420B20"/>
    <w:rsid w:val="00421080"/>
    <w:rsid w:val="00424F0D"/>
    <w:rsid w:val="004250F6"/>
    <w:rsid w:val="00425D74"/>
    <w:rsid w:val="004271D2"/>
    <w:rsid w:val="00427A87"/>
    <w:rsid w:val="00432ED2"/>
    <w:rsid w:val="0043353A"/>
    <w:rsid w:val="00433728"/>
    <w:rsid w:val="00434822"/>
    <w:rsid w:val="00436B9E"/>
    <w:rsid w:val="004376B2"/>
    <w:rsid w:val="00437983"/>
    <w:rsid w:val="00437A17"/>
    <w:rsid w:val="00437B90"/>
    <w:rsid w:val="0044036A"/>
    <w:rsid w:val="00441491"/>
    <w:rsid w:val="00442C68"/>
    <w:rsid w:val="00443A37"/>
    <w:rsid w:val="0044499C"/>
    <w:rsid w:val="004452E6"/>
    <w:rsid w:val="00446C37"/>
    <w:rsid w:val="00446D69"/>
    <w:rsid w:val="00447E41"/>
    <w:rsid w:val="00452F0B"/>
    <w:rsid w:val="0045300D"/>
    <w:rsid w:val="00454C3C"/>
    <w:rsid w:val="00455417"/>
    <w:rsid w:val="00456635"/>
    <w:rsid w:val="004603C6"/>
    <w:rsid w:val="00461355"/>
    <w:rsid w:val="0046162D"/>
    <w:rsid w:val="00461766"/>
    <w:rsid w:val="00462BE1"/>
    <w:rsid w:val="00462DCA"/>
    <w:rsid w:val="00464F39"/>
    <w:rsid w:val="004657F7"/>
    <w:rsid w:val="0046621D"/>
    <w:rsid w:val="00466367"/>
    <w:rsid w:val="00466946"/>
    <w:rsid w:val="0046702B"/>
    <w:rsid w:val="00467E00"/>
    <w:rsid w:val="00471A1A"/>
    <w:rsid w:val="00471E93"/>
    <w:rsid w:val="00472A5C"/>
    <w:rsid w:val="0047410B"/>
    <w:rsid w:val="004743D8"/>
    <w:rsid w:val="00477691"/>
    <w:rsid w:val="00477763"/>
    <w:rsid w:val="0048141C"/>
    <w:rsid w:val="004816B6"/>
    <w:rsid w:val="004822AE"/>
    <w:rsid w:val="00483A2F"/>
    <w:rsid w:val="00483FF6"/>
    <w:rsid w:val="00484F30"/>
    <w:rsid w:val="00485CB2"/>
    <w:rsid w:val="00490A98"/>
    <w:rsid w:val="00490C86"/>
    <w:rsid w:val="004912C2"/>
    <w:rsid w:val="00491742"/>
    <w:rsid w:val="00491775"/>
    <w:rsid w:val="004937E4"/>
    <w:rsid w:val="0049471B"/>
    <w:rsid w:val="004952D1"/>
    <w:rsid w:val="0049655E"/>
    <w:rsid w:val="00496932"/>
    <w:rsid w:val="00496FF5"/>
    <w:rsid w:val="004A03E1"/>
    <w:rsid w:val="004A1D21"/>
    <w:rsid w:val="004A2281"/>
    <w:rsid w:val="004A2B18"/>
    <w:rsid w:val="004A4666"/>
    <w:rsid w:val="004A4A66"/>
    <w:rsid w:val="004A4E7A"/>
    <w:rsid w:val="004A4FA1"/>
    <w:rsid w:val="004A546A"/>
    <w:rsid w:val="004A62CB"/>
    <w:rsid w:val="004B008B"/>
    <w:rsid w:val="004B176D"/>
    <w:rsid w:val="004B34E9"/>
    <w:rsid w:val="004B3855"/>
    <w:rsid w:val="004B46E6"/>
    <w:rsid w:val="004B4BA0"/>
    <w:rsid w:val="004B577A"/>
    <w:rsid w:val="004B6963"/>
    <w:rsid w:val="004B69B5"/>
    <w:rsid w:val="004B788F"/>
    <w:rsid w:val="004C0383"/>
    <w:rsid w:val="004C576D"/>
    <w:rsid w:val="004D0369"/>
    <w:rsid w:val="004D073A"/>
    <w:rsid w:val="004D0884"/>
    <w:rsid w:val="004D14A8"/>
    <w:rsid w:val="004D19CF"/>
    <w:rsid w:val="004D21FF"/>
    <w:rsid w:val="004D2371"/>
    <w:rsid w:val="004D2DF7"/>
    <w:rsid w:val="004D377F"/>
    <w:rsid w:val="004D4598"/>
    <w:rsid w:val="004D498F"/>
    <w:rsid w:val="004D587B"/>
    <w:rsid w:val="004D5E84"/>
    <w:rsid w:val="004E002A"/>
    <w:rsid w:val="004E0D8B"/>
    <w:rsid w:val="004E17EC"/>
    <w:rsid w:val="004E270E"/>
    <w:rsid w:val="004E3455"/>
    <w:rsid w:val="004E5714"/>
    <w:rsid w:val="004E57CD"/>
    <w:rsid w:val="004E6249"/>
    <w:rsid w:val="004F030D"/>
    <w:rsid w:val="004F0503"/>
    <w:rsid w:val="004F381F"/>
    <w:rsid w:val="004F3B4F"/>
    <w:rsid w:val="004F4960"/>
    <w:rsid w:val="004F55EB"/>
    <w:rsid w:val="004F5D16"/>
    <w:rsid w:val="004F72D7"/>
    <w:rsid w:val="004F7657"/>
    <w:rsid w:val="00500559"/>
    <w:rsid w:val="005021FC"/>
    <w:rsid w:val="00505C1F"/>
    <w:rsid w:val="00506BD0"/>
    <w:rsid w:val="00507DE9"/>
    <w:rsid w:val="00510D4D"/>
    <w:rsid w:val="00511B58"/>
    <w:rsid w:val="00512460"/>
    <w:rsid w:val="00513B76"/>
    <w:rsid w:val="00514D85"/>
    <w:rsid w:val="0051508D"/>
    <w:rsid w:val="005156E6"/>
    <w:rsid w:val="00516037"/>
    <w:rsid w:val="005161BC"/>
    <w:rsid w:val="00516328"/>
    <w:rsid w:val="00516612"/>
    <w:rsid w:val="0051705E"/>
    <w:rsid w:val="005203CE"/>
    <w:rsid w:val="00520DAE"/>
    <w:rsid w:val="00520EF4"/>
    <w:rsid w:val="00520F03"/>
    <w:rsid w:val="0052106E"/>
    <w:rsid w:val="005225E2"/>
    <w:rsid w:val="00523296"/>
    <w:rsid w:val="00523504"/>
    <w:rsid w:val="00523700"/>
    <w:rsid w:val="005257A7"/>
    <w:rsid w:val="0052641D"/>
    <w:rsid w:val="00526A16"/>
    <w:rsid w:val="00532D01"/>
    <w:rsid w:val="0053344F"/>
    <w:rsid w:val="0053480C"/>
    <w:rsid w:val="00535180"/>
    <w:rsid w:val="00535DD1"/>
    <w:rsid w:val="00536A4F"/>
    <w:rsid w:val="00536B8D"/>
    <w:rsid w:val="00537530"/>
    <w:rsid w:val="005378D8"/>
    <w:rsid w:val="0054089D"/>
    <w:rsid w:val="00541178"/>
    <w:rsid w:val="0054123B"/>
    <w:rsid w:val="00542B24"/>
    <w:rsid w:val="005438FC"/>
    <w:rsid w:val="00543A3B"/>
    <w:rsid w:val="005443D6"/>
    <w:rsid w:val="00545382"/>
    <w:rsid w:val="00545877"/>
    <w:rsid w:val="00545B12"/>
    <w:rsid w:val="00545D20"/>
    <w:rsid w:val="00545E12"/>
    <w:rsid w:val="005467E3"/>
    <w:rsid w:val="00547158"/>
    <w:rsid w:val="00550583"/>
    <w:rsid w:val="0055290A"/>
    <w:rsid w:val="00554FB6"/>
    <w:rsid w:val="00556197"/>
    <w:rsid w:val="00557343"/>
    <w:rsid w:val="005623C8"/>
    <w:rsid w:val="00563030"/>
    <w:rsid w:val="0056394E"/>
    <w:rsid w:val="00563FF2"/>
    <w:rsid w:val="005649DE"/>
    <w:rsid w:val="0056512D"/>
    <w:rsid w:val="00570687"/>
    <w:rsid w:val="005706A3"/>
    <w:rsid w:val="00570DB7"/>
    <w:rsid w:val="0057290F"/>
    <w:rsid w:val="00573092"/>
    <w:rsid w:val="00573A7A"/>
    <w:rsid w:val="005752E1"/>
    <w:rsid w:val="005760F5"/>
    <w:rsid w:val="005765AC"/>
    <w:rsid w:val="00577A85"/>
    <w:rsid w:val="00577C45"/>
    <w:rsid w:val="00581431"/>
    <w:rsid w:val="00582976"/>
    <w:rsid w:val="00582AE0"/>
    <w:rsid w:val="00583F99"/>
    <w:rsid w:val="0058426D"/>
    <w:rsid w:val="005842C3"/>
    <w:rsid w:val="005842E1"/>
    <w:rsid w:val="005851B8"/>
    <w:rsid w:val="00586B0A"/>
    <w:rsid w:val="0059004D"/>
    <w:rsid w:val="00591E3D"/>
    <w:rsid w:val="00592241"/>
    <w:rsid w:val="00595519"/>
    <w:rsid w:val="0059638F"/>
    <w:rsid w:val="00597566"/>
    <w:rsid w:val="005A093C"/>
    <w:rsid w:val="005A0BE3"/>
    <w:rsid w:val="005A24AA"/>
    <w:rsid w:val="005A39A2"/>
    <w:rsid w:val="005A6242"/>
    <w:rsid w:val="005A6297"/>
    <w:rsid w:val="005A649C"/>
    <w:rsid w:val="005A684E"/>
    <w:rsid w:val="005A6920"/>
    <w:rsid w:val="005B1F92"/>
    <w:rsid w:val="005B2A5F"/>
    <w:rsid w:val="005B45E2"/>
    <w:rsid w:val="005B62BA"/>
    <w:rsid w:val="005B65FA"/>
    <w:rsid w:val="005B679D"/>
    <w:rsid w:val="005C1E32"/>
    <w:rsid w:val="005C22C2"/>
    <w:rsid w:val="005C2C2F"/>
    <w:rsid w:val="005C4A7C"/>
    <w:rsid w:val="005C4AA8"/>
    <w:rsid w:val="005C4D46"/>
    <w:rsid w:val="005C53F6"/>
    <w:rsid w:val="005C649A"/>
    <w:rsid w:val="005C65C9"/>
    <w:rsid w:val="005C68AC"/>
    <w:rsid w:val="005C68BD"/>
    <w:rsid w:val="005C7AAE"/>
    <w:rsid w:val="005C7D6E"/>
    <w:rsid w:val="005C7E3A"/>
    <w:rsid w:val="005D0C94"/>
    <w:rsid w:val="005D1540"/>
    <w:rsid w:val="005D2164"/>
    <w:rsid w:val="005D44F5"/>
    <w:rsid w:val="005D4518"/>
    <w:rsid w:val="005D5AD9"/>
    <w:rsid w:val="005D5CE4"/>
    <w:rsid w:val="005D685C"/>
    <w:rsid w:val="005D76FF"/>
    <w:rsid w:val="005D794F"/>
    <w:rsid w:val="005E03E3"/>
    <w:rsid w:val="005E1F9D"/>
    <w:rsid w:val="005E2AA5"/>
    <w:rsid w:val="005E2B95"/>
    <w:rsid w:val="005E3EEC"/>
    <w:rsid w:val="005E475F"/>
    <w:rsid w:val="005E4F6C"/>
    <w:rsid w:val="005E62F8"/>
    <w:rsid w:val="005E7A93"/>
    <w:rsid w:val="005F128F"/>
    <w:rsid w:val="005F2FDE"/>
    <w:rsid w:val="005F448F"/>
    <w:rsid w:val="005F4987"/>
    <w:rsid w:val="005F7722"/>
    <w:rsid w:val="005F77FC"/>
    <w:rsid w:val="005F7CD1"/>
    <w:rsid w:val="006003FF"/>
    <w:rsid w:val="00600905"/>
    <w:rsid w:val="00600DD3"/>
    <w:rsid w:val="006017F0"/>
    <w:rsid w:val="00601F3C"/>
    <w:rsid w:val="00602CA1"/>
    <w:rsid w:val="00603129"/>
    <w:rsid w:val="006032DC"/>
    <w:rsid w:val="00603736"/>
    <w:rsid w:val="006042D0"/>
    <w:rsid w:val="006065CB"/>
    <w:rsid w:val="00606883"/>
    <w:rsid w:val="00606EBB"/>
    <w:rsid w:val="006115F4"/>
    <w:rsid w:val="00611A68"/>
    <w:rsid w:val="00613536"/>
    <w:rsid w:val="006138FF"/>
    <w:rsid w:val="006142C9"/>
    <w:rsid w:val="0061460D"/>
    <w:rsid w:val="0061500C"/>
    <w:rsid w:val="006163D9"/>
    <w:rsid w:val="00616BF2"/>
    <w:rsid w:val="006173BB"/>
    <w:rsid w:val="00617BB7"/>
    <w:rsid w:val="00617DDF"/>
    <w:rsid w:val="00620099"/>
    <w:rsid w:val="00621C74"/>
    <w:rsid w:val="00621F97"/>
    <w:rsid w:val="00622B5C"/>
    <w:rsid w:val="00622B87"/>
    <w:rsid w:val="00626599"/>
    <w:rsid w:val="00626894"/>
    <w:rsid w:val="00633CBD"/>
    <w:rsid w:val="006359D1"/>
    <w:rsid w:val="006365CB"/>
    <w:rsid w:val="0063794D"/>
    <w:rsid w:val="00637C4E"/>
    <w:rsid w:val="0064081E"/>
    <w:rsid w:val="0064402E"/>
    <w:rsid w:val="00644653"/>
    <w:rsid w:val="00644F7E"/>
    <w:rsid w:val="006450C6"/>
    <w:rsid w:val="00646148"/>
    <w:rsid w:val="00646666"/>
    <w:rsid w:val="00646B29"/>
    <w:rsid w:val="00646E01"/>
    <w:rsid w:val="0064747B"/>
    <w:rsid w:val="00647BD8"/>
    <w:rsid w:val="006511AB"/>
    <w:rsid w:val="006514D1"/>
    <w:rsid w:val="00651835"/>
    <w:rsid w:val="0065199C"/>
    <w:rsid w:val="006522DB"/>
    <w:rsid w:val="006531EC"/>
    <w:rsid w:val="006547FD"/>
    <w:rsid w:val="006573C9"/>
    <w:rsid w:val="006609CF"/>
    <w:rsid w:val="00661D45"/>
    <w:rsid w:val="0066227D"/>
    <w:rsid w:val="00663AF3"/>
    <w:rsid w:val="006642F8"/>
    <w:rsid w:val="00665466"/>
    <w:rsid w:val="00666963"/>
    <w:rsid w:val="0066702B"/>
    <w:rsid w:val="00667284"/>
    <w:rsid w:val="0067088F"/>
    <w:rsid w:val="00671023"/>
    <w:rsid w:val="0067118B"/>
    <w:rsid w:val="00675FC3"/>
    <w:rsid w:val="00676222"/>
    <w:rsid w:val="00677CFF"/>
    <w:rsid w:val="006803E7"/>
    <w:rsid w:val="00680EC9"/>
    <w:rsid w:val="00681A24"/>
    <w:rsid w:val="00683550"/>
    <w:rsid w:val="00683F03"/>
    <w:rsid w:val="00684194"/>
    <w:rsid w:val="00690129"/>
    <w:rsid w:val="006901AD"/>
    <w:rsid w:val="00690F12"/>
    <w:rsid w:val="00690F54"/>
    <w:rsid w:val="00691318"/>
    <w:rsid w:val="00692586"/>
    <w:rsid w:val="00692B90"/>
    <w:rsid w:val="00692D03"/>
    <w:rsid w:val="00692E06"/>
    <w:rsid w:val="00693461"/>
    <w:rsid w:val="00693764"/>
    <w:rsid w:val="00694211"/>
    <w:rsid w:val="006946CF"/>
    <w:rsid w:val="00694CBF"/>
    <w:rsid w:val="00695ABD"/>
    <w:rsid w:val="0069693C"/>
    <w:rsid w:val="006969D7"/>
    <w:rsid w:val="00696D4C"/>
    <w:rsid w:val="006970F5"/>
    <w:rsid w:val="00697B95"/>
    <w:rsid w:val="00697EA5"/>
    <w:rsid w:val="006A0488"/>
    <w:rsid w:val="006A0D67"/>
    <w:rsid w:val="006A0E88"/>
    <w:rsid w:val="006A1C9E"/>
    <w:rsid w:val="006A2447"/>
    <w:rsid w:val="006A2B44"/>
    <w:rsid w:val="006A3162"/>
    <w:rsid w:val="006A468E"/>
    <w:rsid w:val="006A6D69"/>
    <w:rsid w:val="006A7130"/>
    <w:rsid w:val="006A72BA"/>
    <w:rsid w:val="006B0298"/>
    <w:rsid w:val="006B03E8"/>
    <w:rsid w:val="006B1906"/>
    <w:rsid w:val="006B1F3A"/>
    <w:rsid w:val="006B2AE1"/>
    <w:rsid w:val="006B2C1B"/>
    <w:rsid w:val="006B3157"/>
    <w:rsid w:val="006B39C9"/>
    <w:rsid w:val="006B4A39"/>
    <w:rsid w:val="006B5A8D"/>
    <w:rsid w:val="006B704B"/>
    <w:rsid w:val="006B7B23"/>
    <w:rsid w:val="006C36F6"/>
    <w:rsid w:val="006C437A"/>
    <w:rsid w:val="006C6893"/>
    <w:rsid w:val="006C6D93"/>
    <w:rsid w:val="006C71CC"/>
    <w:rsid w:val="006C760C"/>
    <w:rsid w:val="006C7659"/>
    <w:rsid w:val="006C7838"/>
    <w:rsid w:val="006D265C"/>
    <w:rsid w:val="006D328B"/>
    <w:rsid w:val="006D44B1"/>
    <w:rsid w:val="006D469C"/>
    <w:rsid w:val="006D55CD"/>
    <w:rsid w:val="006D55E5"/>
    <w:rsid w:val="006D639D"/>
    <w:rsid w:val="006D65E9"/>
    <w:rsid w:val="006D7D69"/>
    <w:rsid w:val="006E062F"/>
    <w:rsid w:val="006E1DE9"/>
    <w:rsid w:val="006E1ED1"/>
    <w:rsid w:val="006E2038"/>
    <w:rsid w:val="006E205E"/>
    <w:rsid w:val="006E2324"/>
    <w:rsid w:val="006E23FA"/>
    <w:rsid w:val="006E2D1A"/>
    <w:rsid w:val="006E3BEF"/>
    <w:rsid w:val="006E44E3"/>
    <w:rsid w:val="006E5889"/>
    <w:rsid w:val="006E6342"/>
    <w:rsid w:val="006E66F6"/>
    <w:rsid w:val="006E7289"/>
    <w:rsid w:val="006E77C3"/>
    <w:rsid w:val="006E7B81"/>
    <w:rsid w:val="006E7C6A"/>
    <w:rsid w:val="006E7FB6"/>
    <w:rsid w:val="006F00C0"/>
    <w:rsid w:val="006F06E5"/>
    <w:rsid w:val="006F10B7"/>
    <w:rsid w:val="006F1293"/>
    <w:rsid w:val="006F1B13"/>
    <w:rsid w:val="006F25B1"/>
    <w:rsid w:val="006F2E53"/>
    <w:rsid w:val="006F40AB"/>
    <w:rsid w:val="006F4198"/>
    <w:rsid w:val="006F6ED6"/>
    <w:rsid w:val="006F723F"/>
    <w:rsid w:val="00701274"/>
    <w:rsid w:val="00701BA0"/>
    <w:rsid w:val="0070356A"/>
    <w:rsid w:val="00704427"/>
    <w:rsid w:val="00705F8C"/>
    <w:rsid w:val="007069A3"/>
    <w:rsid w:val="00710F7B"/>
    <w:rsid w:val="00711E3A"/>
    <w:rsid w:val="007128A1"/>
    <w:rsid w:val="007128E1"/>
    <w:rsid w:val="00713F26"/>
    <w:rsid w:val="00713F79"/>
    <w:rsid w:val="00717F5C"/>
    <w:rsid w:val="0072013E"/>
    <w:rsid w:val="007205FF"/>
    <w:rsid w:val="00720ACD"/>
    <w:rsid w:val="00722D2B"/>
    <w:rsid w:val="00723E6C"/>
    <w:rsid w:val="00724536"/>
    <w:rsid w:val="00724E66"/>
    <w:rsid w:val="00725901"/>
    <w:rsid w:val="00725BEA"/>
    <w:rsid w:val="00726C8F"/>
    <w:rsid w:val="00726F09"/>
    <w:rsid w:val="00727E11"/>
    <w:rsid w:val="00730149"/>
    <w:rsid w:val="0073198B"/>
    <w:rsid w:val="00731EE0"/>
    <w:rsid w:val="0073232A"/>
    <w:rsid w:val="00732BBF"/>
    <w:rsid w:val="00734147"/>
    <w:rsid w:val="00736536"/>
    <w:rsid w:val="0074038F"/>
    <w:rsid w:val="00740D93"/>
    <w:rsid w:val="00740EB0"/>
    <w:rsid w:val="00741521"/>
    <w:rsid w:val="007417F6"/>
    <w:rsid w:val="007427DE"/>
    <w:rsid w:val="00744042"/>
    <w:rsid w:val="00744ED6"/>
    <w:rsid w:val="00745EC1"/>
    <w:rsid w:val="00746EC9"/>
    <w:rsid w:val="0074769B"/>
    <w:rsid w:val="007500BD"/>
    <w:rsid w:val="00750902"/>
    <w:rsid w:val="007519BB"/>
    <w:rsid w:val="00751C49"/>
    <w:rsid w:val="0075407C"/>
    <w:rsid w:val="00754373"/>
    <w:rsid w:val="00754F57"/>
    <w:rsid w:val="007551AE"/>
    <w:rsid w:val="007569A4"/>
    <w:rsid w:val="00757D74"/>
    <w:rsid w:val="0076000A"/>
    <w:rsid w:val="0076206F"/>
    <w:rsid w:val="00762EDA"/>
    <w:rsid w:val="00763044"/>
    <w:rsid w:val="007635DD"/>
    <w:rsid w:val="00764BF4"/>
    <w:rsid w:val="00767B8B"/>
    <w:rsid w:val="00767F8B"/>
    <w:rsid w:val="00770FC7"/>
    <w:rsid w:val="00771F87"/>
    <w:rsid w:val="00773D00"/>
    <w:rsid w:val="007743D3"/>
    <w:rsid w:val="00774BC9"/>
    <w:rsid w:val="00775112"/>
    <w:rsid w:val="00777C8D"/>
    <w:rsid w:val="00781AA1"/>
    <w:rsid w:val="00783171"/>
    <w:rsid w:val="0078336E"/>
    <w:rsid w:val="007836A4"/>
    <w:rsid w:val="00783D09"/>
    <w:rsid w:val="00784604"/>
    <w:rsid w:val="00784EB7"/>
    <w:rsid w:val="0078504E"/>
    <w:rsid w:val="007852C3"/>
    <w:rsid w:val="00786153"/>
    <w:rsid w:val="007861DF"/>
    <w:rsid w:val="007863B0"/>
    <w:rsid w:val="007864C1"/>
    <w:rsid w:val="007864F1"/>
    <w:rsid w:val="00786C80"/>
    <w:rsid w:val="007874E8"/>
    <w:rsid w:val="007902CD"/>
    <w:rsid w:val="00790B69"/>
    <w:rsid w:val="00790DC4"/>
    <w:rsid w:val="0079188C"/>
    <w:rsid w:val="00792466"/>
    <w:rsid w:val="00792C3A"/>
    <w:rsid w:val="00792D58"/>
    <w:rsid w:val="00793601"/>
    <w:rsid w:val="00794B38"/>
    <w:rsid w:val="00794E25"/>
    <w:rsid w:val="00794E71"/>
    <w:rsid w:val="00797C14"/>
    <w:rsid w:val="007A18D8"/>
    <w:rsid w:val="007A1F46"/>
    <w:rsid w:val="007A3BB2"/>
    <w:rsid w:val="007A5828"/>
    <w:rsid w:val="007A6100"/>
    <w:rsid w:val="007A6989"/>
    <w:rsid w:val="007A7B2E"/>
    <w:rsid w:val="007B093E"/>
    <w:rsid w:val="007B2360"/>
    <w:rsid w:val="007B3EB3"/>
    <w:rsid w:val="007B45CB"/>
    <w:rsid w:val="007B5F7D"/>
    <w:rsid w:val="007B6058"/>
    <w:rsid w:val="007B7A0B"/>
    <w:rsid w:val="007C027A"/>
    <w:rsid w:val="007C03EF"/>
    <w:rsid w:val="007C04A3"/>
    <w:rsid w:val="007C19A8"/>
    <w:rsid w:val="007C19FF"/>
    <w:rsid w:val="007C224F"/>
    <w:rsid w:val="007C28D8"/>
    <w:rsid w:val="007C4459"/>
    <w:rsid w:val="007C58B9"/>
    <w:rsid w:val="007C5F50"/>
    <w:rsid w:val="007C65B1"/>
    <w:rsid w:val="007C79C7"/>
    <w:rsid w:val="007D037A"/>
    <w:rsid w:val="007D0394"/>
    <w:rsid w:val="007D0C35"/>
    <w:rsid w:val="007D136F"/>
    <w:rsid w:val="007D2484"/>
    <w:rsid w:val="007D2AF9"/>
    <w:rsid w:val="007D3D3F"/>
    <w:rsid w:val="007D3EC8"/>
    <w:rsid w:val="007D5E56"/>
    <w:rsid w:val="007E00D4"/>
    <w:rsid w:val="007E185E"/>
    <w:rsid w:val="007E2862"/>
    <w:rsid w:val="007E2C15"/>
    <w:rsid w:val="007E301E"/>
    <w:rsid w:val="007E345B"/>
    <w:rsid w:val="007E535F"/>
    <w:rsid w:val="007E7432"/>
    <w:rsid w:val="007F0DBB"/>
    <w:rsid w:val="007F0E73"/>
    <w:rsid w:val="007F1002"/>
    <w:rsid w:val="007F1EC1"/>
    <w:rsid w:val="007F2738"/>
    <w:rsid w:val="007F273A"/>
    <w:rsid w:val="007F2CF6"/>
    <w:rsid w:val="007F3D84"/>
    <w:rsid w:val="007F6449"/>
    <w:rsid w:val="007F7FB7"/>
    <w:rsid w:val="00801626"/>
    <w:rsid w:val="00801DCA"/>
    <w:rsid w:val="00802782"/>
    <w:rsid w:val="00804035"/>
    <w:rsid w:val="0080653D"/>
    <w:rsid w:val="008078E8"/>
    <w:rsid w:val="008100D3"/>
    <w:rsid w:val="00815726"/>
    <w:rsid w:val="008167A2"/>
    <w:rsid w:val="008167B9"/>
    <w:rsid w:val="0081737D"/>
    <w:rsid w:val="0081766B"/>
    <w:rsid w:val="008204D5"/>
    <w:rsid w:val="00821003"/>
    <w:rsid w:val="00821F57"/>
    <w:rsid w:val="00822067"/>
    <w:rsid w:val="008224D5"/>
    <w:rsid w:val="008228AE"/>
    <w:rsid w:val="008231BE"/>
    <w:rsid w:val="008239D2"/>
    <w:rsid w:val="00824C76"/>
    <w:rsid w:val="00824EDC"/>
    <w:rsid w:val="00825EEC"/>
    <w:rsid w:val="008262F3"/>
    <w:rsid w:val="0083099D"/>
    <w:rsid w:val="008309AB"/>
    <w:rsid w:val="00830DFF"/>
    <w:rsid w:val="00831277"/>
    <w:rsid w:val="00831731"/>
    <w:rsid w:val="00831AB5"/>
    <w:rsid w:val="0083324F"/>
    <w:rsid w:val="008347A1"/>
    <w:rsid w:val="00834DC2"/>
    <w:rsid w:val="00835592"/>
    <w:rsid w:val="0083593B"/>
    <w:rsid w:val="00835F9D"/>
    <w:rsid w:val="0083677F"/>
    <w:rsid w:val="00836FD6"/>
    <w:rsid w:val="008371B3"/>
    <w:rsid w:val="00837724"/>
    <w:rsid w:val="0084076C"/>
    <w:rsid w:val="008408D3"/>
    <w:rsid w:val="00841C4B"/>
    <w:rsid w:val="00841F4C"/>
    <w:rsid w:val="00841F78"/>
    <w:rsid w:val="008438CC"/>
    <w:rsid w:val="0084403C"/>
    <w:rsid w:val="00844AD0"/>
    <w:rsid w:val="00844BCB"/>
    <w:rsid w:val="008450E7"/>
    <w:rsid w:val="00845A0C"/>
    <w:rsid w:val="00847CD6"/>
    <w:rsid w:val="00847D40"/>
    <w:rsid w:val="00850047"/>
    <w:rsid w:val="00851D1D"/>
    <w:rsid w:val="0085375A"/>
    <w:rsid w:val="00853AA3"/>
    <w:rsid w:val="00855605"/>
    <w:rsid w:val="008567BD"/>
    <w:rsid w:val="008571E3"/>
    <w:rsid w:val="008575CE"/>
    <w:rsid w:val="008578DD"/>
    <w:rsid w:val="0086124D"/>
    <w:rsid w:val="00861A41"/>
    <w:rsid w:val="00862642"/>
    <w:rsid w:val="00863835"/>
    <w:rsid w:val="00864458"/>
    <w:rsid w:val="00866EC6"/>
    <w:rsid w:val="00871698"/>
    <w:rsid w:val="0087180E"/>
    <w:rsid w:val="00871A1D"/>
    <w:rsid w:val="00871DC3"/>
    <w:rsid w:val="00871E6E"/>
    <w:rsid w:val="008729FA"/>
    <w:rsid w:val="00875240"/>
    <w:rsid w:val="0087587A"/>
    <w:rsid w:val="00876F7B"/>
    <w:rsid w:val="00877F22"/>
    <w:rsid w:val="00880360"/>
    <w:rsid w:val="0088256B"/>
    <w:rsid w:val="00883013"/>
    <w:rsid w:val="00883D9B"/>
    <w:rsid w:val="008847D0"/>
    <w:rsid w:val="00885377"/>
    <w:rsid w:val="008859A9"/>
    <w:rsid w:val="00885EBC"/>
    <w:rsid w:val="00886089"/>
    <w:rsid w:val="008871A9"/>
    <w:rsid w:val="0089325C"/>
    <w:rsid w:val="0089354F"/>
    <w:rsid w:val="00893B29"/>
    <w:rsid w:val="00894574"/>
    <w:rsid w:val="008948EA"/>
    <w:rsid w:val="00895AF4"/>
    <w:rsid w:val="00895B28"/>
    <w:rsid w:val="00896524"/>
    <w:rsid w:val="0089656F"/>
    <w:rsid w:val="008977C2"/>
    <w:rsid w:val="00897F7F"/>
    <w:rsid w:val="008A160C"/>
    <w:rsid w:val="008A1E31"/>
    <w:rsid w:val="008A1FE7"/>
    <w:rsid w:val="008A26DC"/>
    <w:rsid w:val="008A2809"/>
    <w:rsid w:val="008A2A10"/>
    <w:rsid w:val="008A2B6C"/>
    <w:rsid w:val="008A2D44"/>
    <w:rsid w:val="008A3669"/>
    <w:rsid w:val="008A3C81"/>
    <w:rsid w:val="008A442E"/>
    <w:rsid w:val="008A456B"/>
    <w:rsid w:val="008A4B53"/>
    <w:rsid w:val="008A5A75"/>
    <w:rsid w:val="008A6407"/>
    <w:rsid w:val="008A6449"/>
    <w:rsid w:val="008A66FC"/>
    <w:rsid w:val="008A7012"/>
    <w:rsid w:val="008A7C99"/>
    <w:rsid w:val="008B0A88"/>
    <w:rsid w:val="008B1609"/>
    <w:rsid w:val="008B16C7"/>
    <w:rsid w:val="008B1F1F"/>
    <w:rsid w:val="008B2F63"/>
    <w:rsid w:val="008B3BEA"/>
    <w:rsid w:val="008B3C60"/>
    <w:rsid w:val="008B3E1B"/>
    <w:rsid w:val="008B6454"/>
    <w:rsid w:val="008B66E6"/>
    <w:rsid w:val="008B6C66"/>
    <w:rsid w:val="008B6D10"/>
    <w:rsid w:val="008B7145"/>
    <w:rsid w:val="008B7891"/>
    <w:rsid w:val="008C09B7"/>
    <w:rsid w:val="008C28ED"/>
    <w:rsid w:val="008C2F66"/>
    <w:rsid w:val="008C432E"/>
    <w:rsid w:val="008C79D9"/>
    <w:rsid w:val="008C7C97"/>
    <w:rsid w:val="008D0CC0"/>
    <w:rsid w:val="008D1E9F"/>
    <w:rsid w:val="008D203E"/>
    <w:rsid w:val="008D2393"/>
    <w:rsid w:val="008D2E7B"/>
    <w:rsid w:val="008D32C3"/>
    <w:rsid w:val="008D5F30"/>
    <w:rsid w:val="008D5FD7"/>
    <w:rsid w:val="008D66A7"/>
    <w:rsid w:val="008D698C"/>
    <w:rsid w:val="008D7162"/>
    <w:rsid w:val="008E28C9"/>
    <w:rsid w:val="008E2EF5"/>
    <w:rsid w:val="008E35C5"/>
    <w:rsid w:val="008E3A6F"/>
    <w:rsid w:val="008E3DD2"/>
    <w:rsid w:val="008E5A0B"/>
    <w:rsid w:val="008E5A35"/>
    <w:rsid w:val="008E5A8B"/>
    <w:rsid w:val="008E5BB4"/>
    <w:rsid w:val="008E661E"/>
    <w:rsid w:val="008E6B96"/>
    <w:rsid w:val="008E7891"/>
    <w:rsid w:val="008F09BC"/>
    <w:rsid w:val="008F1846"/>
    <w:rsid w:val="008F241B"/>
    <w:rsid w:val="008F358E"/>
    <w:rsid w:val="008F74B4"/>
    <w:rsid w:val="00901B94"/>
    <w:rsid w:val="00903DBA"/>
    <w:rsid w:val="009046CB"/>
    <w:rsid w:val="009059B7"/>
    <w:rsid w:val="009065BE"/>
    <w:rsid w:val="00906926"/>
    <w:rsid w:val="0090761A"/>
    <w:rsid w:val="0091021D"/>
    <w:rsid w:val="00910FC3"/>
    <w:rsid w:val="00912265"/>
    <w:rsid w:val="00913A93"/>
    <w:rsid w:val="00914354"/>
    <w:rsid w:val="00915FBB"/>
    <w:rsid w:val="00916700"/>
    <w:rsid w:val="00917329"/>
    <w:rsid w:val="009176F3"/>
    <w:rsid w:val="00917834"/>
    <w:rsid w:val="00917D78"/>
    <w:rsid w:val="009213A1"/>
    <w:rsid w:val="00922BD7"/>
    <w:rsid w:val="009230F6"/>
    <w:rsid w:val="00923E00"/>
    <w:rsid w:val="009248D5"/>
    <w:rsid w:val="00925146"/>
    <w:rsid w:val="009264EC"/>
    <w:rsid w:val="0092703E"/>
    <w:rsid w:val="00927294"/>
    <w:rsid w:val="00930EA5"/>
    <w:rsid w:val="00931A95"/>
    <w:rsid w:val="0093215E"/>
    <w:rsid w:val="00932D45"/>
    <w:rsid w:val="00932D49"/>
    <w:rsid w:val="0093336E"/>
    <w:rsid w:val="009346A5"/>
    <w:rsid w:val="0093472F"/>
    <w:rsid w:val="0093514F"/>
    <w:rsid w:val="009367D7"/>
    <w:rsid w:val="00936989"/>
    <w:rsid w:val="009370B9"/>
    <w:rsid w:val="00940A94"/>
    <w:rsid w:val="00940C32"/>
    <w:rsid w:val="009412EC"/>
    <w:rsid w:val="009413C7"/>
    <w:rsid w:val="00941924"/>
    <w:rsid w:val="00942424"/>
    <w:rsid w:val="009424C3"/>
    <w:rsid w:val="009429C8"/>
    <w:rsid w:val="00942B8C"/>
    <w:rsid w:val="009431F2"/>
    <w:rsid w:val="00943CEE"/>
    <w:rsid w:val="00944153"/>
    <w:rsid w:val="00945F41"/>
    <w:rsid w:val="0094647A"/>
    <w:rsid w:val="0094672A"/>
    <w:rsid w:val="00946887"/>
    <w:rsid w:val="00946923"/>
    <w:rsid w:val="00946FA1"/>
    <w:rsid w:val="009509F3"/>
    <w:rsid w:val="0095111C"/>
    <w:rsid w:val="009523B7"/>
    <w:rsid w:val="009524C8"/>
    <w:rsid w:val="00952A9C"/>
    <w:rsid w:val="00952EFA"/>
    <w:rsid w:val="00953281"/>
    <w:rsid w:val="00953F98"/>
    <w:rsid w:val="00955264"/>
    <w:rsid w:val="00956F4E"/>
    <w:rsid w:val="009576A4"/>
    <w:rsid w:val="0095777C"/>
    <w:rsid w:val="00960C85"/>
    <w:rsid w:val="00960DBA"/>
    <w:rsid w:val="0096153C"/>
    <w:rsid w:val="009629DA"/>
    <w:rsid w:val="009638BA"/>
    <w:rsid w:val="009639B7"/>
    <w:rsid w:val="0096572E"/>
    <w:rsid w:val="00966086"/>
    <w:rsid w:val="00967214"/>
    <w:rsid w:val="00967D20"/>
    <w:rsid w:val="00970248"/>
    <w:rsid w:val="00971B0A"/>
    <w:rsid w:val="00972FB1"/>
    <w:rsid w:val="0097440D"/>
    <w:rsid w:val="00974C64"/>
    <w:rsid w:val="00974D02"/>
    <w:rsid w:val="0097733F"/>
    <w:rsid w:val="0097796E"/>
    <w:rsid w:val="00980562"/>
    <w:rsid w:val="00980C24"/>
    <w:rsid w:val="00980FE8"/>
    <w:rsid w:val="009811B3"/>
    <w:rsid w:val="00981C4A"/>
    <w:rsid w:val="00983AB2"/>
    <w:rsid w:val="00984020"/>
    <w:rsid w:val="00984D4E"/>
    <w:rsid w:val="00987204"/>
    <w:rsid w:val="00991206"/>
    <w:rsid w:val="00993CB4"/>
    <w:rsid w:val="00993E10"/>
    <w:rsid w:val="0099430D"/>
    <w:rsid w:val="00994465"/>
    <w:rsid w:val="00996442"/>
    <w:rsid w:val="00997334"/>
    <w:rsid w:val="00997A5B"/>
    <w:rsid w:val="009A141D"/>
    <w:rsid w:val="009A375E"/>
    <w:rsid w:val="009A4214"/>
    <w:rsid w:val="009B0856"/>
    <w:rsid w:val="009B1C15"/>
    <w:rsid w:val="009B2E05"/>
    <w:rsid w:val="009B325D"/>
    <w:rsid w:val="009B694C"/>
    <w:rsid w:val="009B729E"/>
    <w:rsid w:val="009C003C"/>
    <w:rsid w:val="009C12BD"/>
    <w:rsid w:val="009C1FB1"/>
    <w:rsid w:val="009C2E67"/>
    <w:rsid w:val="009C35DE"/>
    <w:rsid w:val="009C37EA"/>
    <w:rsid w:val="009C41F3"/>
    <w:rsid w:val="009C45B8"/>
    <w:rsid w:val="009C472B"/>
    <w:rsid w:val="009C4EEB"/>
    <w:rsid w:val="009C5CCB"/>
    <w:rsid w:val="009C66EE"/>
    <w:rsid w:val="009C6E01"/>
    <w:rsid w:val="009C7D69"/>
    <w:rsid w:val="009D0404"/>
    <w:rsid w:val="009D117F"/>
    <w:rsid w:val="009D2226"/>
    <w:rsid w:val="009D76FA"/>
    <w:rsid w:val="009E02A1"/>
    <w:rsid w:val="009E2CAE"/>
    <w:rsid w:val="009E33DB"/>
    <w:rsid w:val="009E4EF0"/>
    <w:rsid w:val="009E5B61"/>
    <w:rsid w:val="009E6A73"/>
    <w:rsid w:val="009E757A"/>
    <w:rsid w:val="009F16DC"/>
    <w:rsid w:val="009F2E9E"/>
    <w:rsid w:val="009F3006"/>
    <w:rsid w:val="009F525F"/>
    <w:rsid w:val="009F6054"/>
    <w:rsid w:val="009F62CD"/>
    <w:rsid w:val="009F6735"/>
    <w:rsid w:val="009F74B1"/>
    <w:rsid w:val="00A00CF5"/>
    <w:rsid w:val="00A00D93"/>
    <w:rsid w:val="00A00E7F"/>
    <w:rsid w:val="00A01B7A"/>
    <w:rsid w:val="00A02A20"/>
    <w:rsid w:val="00A0403A"/>
    <w:rsid w:val="00A049EF"/>
    <w:rsid w:val="00A04EB3"/>
    <w:rsid w:val="00A0622C"/>
    <w:rsid w:val="00A06319"/>
    <w:rsid w:val="00A065CA"/>
    <w:rsid w:val="00A0732B"/>
    <w:rsid w:val="00A0787F"/>
    <w:rsid w:val="00A07CE6"/>
    <w:rsid w:val="00A108E4"/>
    <w:rsid w:val="00A11B29"/>
    <w:rsid w:val="00A1248A"/>
    <w:rsid w:val="00A14153"/>
    <w:rsid w:val="00A1578E"/>
    <w:rsid w:val="00A15E12"/>
    <w:rsid w:val="00A169D0"/>
    <w:rsid w:val="00A17552"/>
    <w:rsid w:val="00A2152D"/>
    <w:rsid w:val="00A21579"/>
    <w:rsid w:val="00A221CE"/>
    <w:rsid w:val="00A2238D"/>
    <w:rsid w:val="00A224E6"/>
    <w:rsid w:val="00A24363"/>
    <w:rsid w:val="00A2489B"/>
    <w:rsid w:val="00A25757"/>
    <w:rsid w:val="00A259B4"/>
    <w:rsid w:val="00A273D1"/>
    <w:rsid w:val="00A276C1"/>
    <w:rsid w:val="00A27914"/>
    <w:rsid w:val="00A312A0"/>
    <w:rsid w:val="00A3304D"/>
    <w:rsid w:val="00A34752"/>
    <w:rsid w:val="00A35F57"/>
    <w:rsid w:val="00A36DCE"/>
    <w:rsid w:val="00A37046"/>
    <w:rsid w:val="00A377A2"/>
    <w:rsid w:val="00A40B61"/>
    <w:rsid w:val="00A41C7B"/>
    <w:rsid w:val="00A42641"/>
    <w:rsid w:val="00A42D57"/>
    <w:rsid w:val="00A436C1"/>
    <w:rsid w:val="00A43AF3"/>
    <w:rsid w:val="00A457BF"/>
    <w:rsid w:val="00A45F9F"/>
    <w:rsid w:val="00A45FBC"/>
    <w:rsid w:val="00A513F0"/>
    <w:rsid w:val="00A5249E"/>
    <w:rsid w:val="00A52FB2"/>
    <w:rsid w:val="00A5446F"/>
    <w:rsid w:val="00A5475C"/>
    <w:rsid w:val="00A552F6"/>
    <w:rsid w:val="00A553A6"/>
    <w:rsid w:val="00A577C3"/>
    <w:rsid w:val="00A601EC"/>
    <w:rsid w:val="00A634F1"/>
    <w:rsid w:val="00A63A81"/>
    <w:rsid w:val="00A6453D"/>
    <w:rsid w:val="00A64B35"/>
    <w:rsid w:val="00A64DD8"/>
    <w:rsid w:val="00A66658"/>
    <w:rsid w:val="00A66778"/>
    <w:rsid w:val="00A67819"/>
    <w:rsid w:val="00A709D1"/>
    <w:rsid w:val="00A71862"/>
    <w:rsid w:val="00A73AFC"/>
    <w:rsid w:val="00A74929"/>
    <w:rsid w:val="00A751CF"/>
    <w:rsid w:val="00A7529E"/>
    <w:rsid w:val="00A75672"/>
    <w:rsid w:val="00A75809"/>
    <w:rsid w:val="00A763A4"/>
    <w:rsid w:val="00A7669F"/>
    <w:rsid w:val="00A76B6D"/>
    <w:rsid w:val="00A80626"/>
    <w:rsid w:val="00A811EB"/>
    <w:rsid w:val="00A815A2"/>
    <w:rsid w:val="00A81A49"/>
    <w:rsid w:val="00A81CE0"/>
    <w:rsid w:val="00A823C2"/>
    <w:rsid w:val="00A8328C"/>
    <w:rsid w:val="00A837B7"/>
    <w:rsid w:val="00A839ED"/>
    <w:rsid w:val="00A843FC"/>
    <w:rsid w:val="00A8458B"/>
    <w:rsid w:val="00A85CFB"/>
    <w:rsid w:val="00A864E0"/>
    <w:rsid w:val="00A878EC"/>
    <w:rsid w:val="00A87959"/>
    <w:rsid w:val="00A87E90"/>
    <w:rsid w:val="00A90088"/>
    <w:rsid w:val="00A902CE"/>
    <w:rsid w:val="00A905CE"/>
    <w:rsid w:val="00A9109F"/>
    <w:rsid w:val="00A919C8"/>
    <w:rsid w:val="00A91C3E"/>
    <w:rsid w:val="00A92626"/>
    <w:rsid w:val="00A9336B"/>
    <w:rsid w:val="00A94B03"/>
    <w:rsid w:val="00AA02CE"/>
    <w:rsid w:val="00AA031D"/>
    <w:rsid w:val="00AA0444"/>
    <w:rsid w:val="00AA12CD"/>
    <w:rsid w:val="00AA2EF1"/>
    <w:rsid w:val="00AA3B67"/>
    <w:rsid w:val="00AA42FC"/>
    <w:rsid w:val="00AA567B"/>
    <w:rsid w:val="00AA6638"/>
    <w:rsid w:val="00AA6C3A"/>
    <w:rsid w:val="00AA7043"/>
    <w:rsid w:val="00AB02D6"/>
    <w:rsid w:val="00AB1AA7"/>
    <w:rsid w:val="00AB1BF3"/>
    <w:rsid w:val="00AB2EF7"/>
    <w:rsid w:val="00AB3C1B"/>
    <w:rsid w:val="00AB420F"/>
    <w:rsid w:val="00AB6136"/>
    <w:rsid w:val="00AB6800"/>
    <w:rsid w:val="00AB6A44"/>
    <w:rsid w:val="00AB768A"/>
    <w:rsid w:val="00AB7A6D"/>
    <w:rsid w:val="00AC039F"/>
    <w:rsid w:val="00AC04B0"/>
    <w:rsid w:val="00AC2168"/>
    <w:rsid w:val="00AC28B9"/>
    <w:rsid w:val="00AC2B7B"/>
    <w:rsid w:val="00AC2CB4"/>
    <w:rsid w:val="00AC3274"/>
    <w:rsid w:val="00AC4EA0"/>
    <w:rsid w:val="00AC5B13"/>
    <w:rsid w:val="00AC7D1F"/>
    <w:rsid w:val="00AD0550"/>
    <w:rsid w:val="00AD1570"/>
    <w:rsid w:val="00AD4B27"/>
    <w:rsid w:val="00AD68C4"/>
    <w:rsid w:val="00AD6E75"/>
    <w:rsid w:val="00AD76A1"/>
    <w:rsid w:val="00AE0361"/>
    <w:rsid w:val="00AE1D7B"/>
    <w:rsid w:val="00AE2DAC"/>
    <w:rsid w:val="00AE40CE"/>
    <w:rsid w:val="00AE4227"/>
    <w:rsid w:val="00AE4C25"/>
    <w:rsid w:val="00AE5A2B"/>
    <w:rsid w:val="00AE5BF1"/>
    <w:rsid w:val="00AE6F27"/>
    <w:rsid w:val="00AE770F"/>
    <w:rsid w:val="00AF0504"/>
    <w:rsid w:val="00AF0F5D"/>
    <w:rsid w:val="00AF2349"/>
    <w:rsid w:val="00AF34BA"/>
    <w:rsid w:val="00AF3539"/>
    <w:rsid w:val="00AF479F"/>
    <w:rsid w:val="00AF4806"/>
    <w:rsid w:val="00AF51F1"/>
    <w:rsid w:val="00AF6399"/>
    <w:rsid w:val="00AF776C"/>
    <w:rsid w:val="00B027EC"/>
    <w:rsid w:val="00B02927"/>
    <w:rsid w:val="00B03EB5"/>
    <w:rsid w:val="00B0494A"/>
    <w:rsid w:val="00B0494E"/>
    <w:rsid w:val="00B06B8F"/>
    <w:rsid w:val="00B0736E"/>
    <w:rsid w:val="00B107C8"/>
    <w:rsid w:val="00B10FFE"/>
    <w:rsid w:val="00B1299E"/>
    <w:rsid w:val="00B12B26"/>
    <w:rsid w:val="00B14ADA"/>
    <w:rsid w:val="00B14B94"/>
    <w:rsid w:val="00B14F46"/>
    <w:rsid w:val="00B1538D"/>
    <w:rsid w:val="00B1545D"/>
    <w:rsid w:val="00B15B6D"/>
    <w:rsid w:val="00B161EC"/>
    <w:rsid w:val="00B16E0D"/>
    <w:rsid w:val="00B17048"/>
    <w:rsid w:val="00B200FC"/>
    <w:rsid w:val="00B20DE8"/>
    <w:rsid w:val="00B20F24"/>
    <w:rsid w:val="00B2178B"/>
    <w:rsid w:val="00B22CF2"/>
    <w:rsid w:val="00B24A35"/>
    <w:rsid w:val="00B25727"/>
    <w:rsid w:val="00B25A27"/>
    <w:rsid w:val="00B25CD9"/>
    <w:rsid w:val="00B27AFC"/>
    <w:rsid w:val="00B27D83"/>
    <w:rsid w:val="00B31A81"/>
    <w:rsid w:val="00B322FD"/>
    <w:rsid w:val="00B32860"/>
    <w:rsid w:val="00B3300F"/>
    <w:rsid w:val="00B33A50"/>
    <w:rsid w:val="00B34223"/>
    <w:rsid w:val="00B350B3"/>
    <w:rsid w:val="00B35893"/>
    <w:rsid w:val="00B35DAC"/>
    <w:rsid w:val="00B37882"/>
    <w:rsid w:val="00B378DA"/>
    <w:rsid w:val="00B421A8"/>
    <w:rsid w:val="00B4481D"/>
    <w:rsid w:val="00B449D4"/>
    <w:rsid w:val="00B44A82"/>
    <w:rsid w:val="00B4599B"/>
    <w:rsid w:val="00B45ECE"/>
    <w:rsid w:val="00B461A4"/>
    <w:rsid w:val="00B472F8"/>
    <w:rsid w:val="00B47DDC"/>
    <w:rsid w:val="00B50205"/>
    <w:rsid w:val="00B5101F"/>
    <w:rsid w:val="00B53205"/>
    <w:rsid w:val="00B5336D"/>
    <w:rsid w:val="00B53F9F"/>
    <w:rsid w:val="00B55636"/>
    <w:rsid w:val="00B57C7A"/>
    <w:rsid w:val="00B6424F"/>
    <w:rsid w:val="00B64AB9"/>
    <w:rsid w:val="00B650DC"/>
    <w:rsid w:val="00B6526C"/>
    <w:rsid w:val="00B65991"/>
    <w:rsid w:val="00B66D75"/>
    <w:rsid w:val="00B67041"/>
    <w:rsid w:val="00B673D6"/>
    <w:rsid w:val="00B70D6F"/>
    <w:rsid w:val="00B71BBA"/>
    <w:rsid w:val="00B72F42"/>
    <w:rsid w:val="00B7397D"/>
    <w:rsid w:val="00B76055"/>
    <w:rsid w:val="00B76264"/>
    <w:rsid w:val="00B76D64"/>
    <w:rsid w:val="00B77073"/>
    <w:rsid w:val="00B811DE"/>
    <w:rsid w:val="00B815F7"/>
    <w:rsid w:val="00B82969"/>
    <w:rsid w:val="00B82FF4"/>
    <w:rsid w:val="00B857C4"/>
    <w:rsid w:val="00B85893"/>
    <w:rsid w:val="00B90899"/>
    <w:rsid w:val="00B90920"/>
    <w:rsid w:val="00B90A9C"/>
    <w:rsid w:val="00B9167A"/>
    <w:rsid w:val="00B93BA8"/>
    <w:rsid w:val="00B9451D"/>
    <w:rsid w:val="00B94F4B"/>
    <w:rsid w:val="00B955D1"/>
    <w:rsid w:val="00B96577"/>
    <w:rsid w:val="00B97318"/>
    <w:rsid w:val="00B97C2F"/>
    <w:rsid w:val="00BA00A8"/>
    <w:rsid w:val="00BA0A20"/>
    <w:rsid w:val="00BA2739"/>
    <w:rsid w:val="00BA3282"/>
    <w:rsid w:val="00BA3EEC"/>
    <w:rsid w:val="00BA63DD"/>
    <w:rsid w:val="00BA6ACC"/>
    <w:rsid w:val="00BA6D74"/>
    <w:rsid w:val="00BA7DE2"/>
    <w:rsid w:val="00BB0600"/>
    <w:rsid w:val="00BB09C9"/>
    <w:rsid w:val="00BB0A1C"/>
    <w:rsid w:val="00BB1B4A"/>
    <w:rsid w:val="00BB67ED"/>
    <w:rsid w:val="00BB6E7C"/>
    <w:rsid w:val="00BB7C03"/>
    <w:rsid w:val="00BB7D47"/>
    <w:rsid w:val="00BB7DFC"/>
    <w:rsid w:val="00BC1BE5"/>
    <w:rsid w:val="00BC3446"/>
    <w:rsid w:val="00BC35AF"/>
    <w:rsid w:val="00BC379F"/>
    <w:rsid w:val="00BC3D22"/>
    <w:rsid w:val="00BC503E"/>
    <w:rsid w:val="00BC5D95"/>
    <w:rsid w:val="00BC5EE7"/>
    <w:rsid w:val="00BC6B81"/>
    <w:rsid w:val="00BC75FB"/>
    <w:rsid w:val="00BD0452"/>
    <w:rsid w:val="00BD0FA5"/>
    <w:rsid w:val="00BD40C0"/>
    <w:rsid w:val="00BD5169"/>
    <w:rsid w:val="00BD5420"/>
    <w:rsid w:val="00BD6143"/>
    <w:rsid w:val="00BD69EE"/>
    <w:rsid w:val="00BD72C1"/>
    <w:rsid w:val="00BD76AE"/>
    <w:rsid w:val="00BE0BA3"/>
    <w:rsid w:val="00BE1EC8"/>
    <w:rsid w:val="00BE1FEB"/>
    <w:rsid w:val="00BE2508"/>
    <w:rsid w:val="00BE2F30"/>
    <w:rsid w:val="00BE3059"/>
    <w:rsid w:val="00BE45B2"/>
    <w:rsid w:val="00BE5A47"/>
    <w:rsid w:val="00BE5C58"/>
    <w:rsid w:val="00BE73AA"/>
    <w:rsid w:val="00BE7978"/>
    <w:rsid w:val="00BF1A45"/>
    <w:rsid w:val="00BF1FBA"/>
    <w:rsid w:val="00BF2F13"/>
    <w:rsid w:val="00BF403B"/>
    <w:rsid w:val="00BF426D"/>
    <w:rsid w:val="00BF4425"/>
    <w:rsid w:val="00BF5BE1"/>
    <w:rsid w:val="00BF62CE"/>
    <w:rsid w:val="00BF6770"/>
    <w:rsid w:val="00BF67F4"/>
    <w:rsid w:val="00BF73FB"/>
    <w:rsid w:val="00BF7BE2"/>
    <w:rsid w:val="00C00E39"/>
    <w:rsid w:val="00C00E63"/>
    <w:rsid w:val="00C010EB"/>
    <w:rsid w:val="00C0197B"/>
    <w:rsid w:val="00C02179"/>
    <w:rsid w:val="00C02B72"/>
    <w:rsid w:val="00C02E78"/>
    <w:rsid w:val="00C03DD1"/>
    <w:rsid w:val="00C03F3B"/>
    <w:rsid w:val="00C0469C"/>
    <w:rsid w:val="00C04B3F"/>
    <w:rsid w:val="00C05A8D"/>
    <w:rsid w:val="00C05EB6"/>
    <w:rsid w:val="00C05F1D"/>
    <w:rsid w:val="00C07F24"/>
    <w:rsid w:val="00C1144A"/>
    <w:rsid w:val="00C117D5"/>
    <w:rsid w:val="00C12540"/>
    <w:rsid w:val="00C12E52"/>
    <w:rsid w:val="00C13651"/>
    <w:rsid w:val="00C13870"/>
    <w:rsid w:val="00C13D02"/>
    <w:rsid w:val="00C1593A"/>
    <w:rsid w:val="00C164C8"/>
    <w:rsid w:val="00C1659B"/>
    <w:rsid w:val="00C201C6"/>
    <w:rsid w:val="00C22D66"/>
    <w:rsid w:val="00C23996"/>
    <w:rsid w:val="00C23FB0"/>
    <w:rsid w:val="00C24CE4"/>
    <w:rsid w:val="00C25733"/>
    <w:rsid w:val="00C25B1E"/>
    <w:rsid w:val="00C263E5"/>
    <w:rsid w:val="00C274F8"/>
    <w:rsid w:val="00C30905"/>
    <w:rsid w:val="00C30B83"/>
    <w:rsid w:val="00C32177"/>
    <w:rsid w:val="00C3249E"/>
    <w:rsid w:val="00C333EE"/>
    <w:rsid w:val="00C33712"/>
    <w:rsid w:val="00C34BE5"/>
    <w:rsid w:val="00C36C94"/>
    <w:rsid w:val="00C377AB"/>
    <w:rsid w:val="00C37ADF"/>
    <w:rsid w:val="00C40A06"/>
    <w:rsid w:val="00C417EE"/>
    <w:rsid w:val="00C42349"/>
    <w:rsid w:val="00C42C63"/>
    <w:rsid w:val="00C44EFF"/>
    <w:rsid w:val="00C4538C"/>
    <w:rsid w:val="00C45B41"/>
    <w:rsid w:val="00C46229"/>
    <w:rsid w:val="00C4689B"/>
    <w:rsid w:val="00C46D3A"/>
    <w:rsid w:val="00C50921"/>
    <w:rsid w:val="00C51367"/>
    <w:rsid w:val="00C5201B"/>
    <w:rsid w:val="00C523ED"/>
    <w:rsid w:val="00C52CB1"/>
    <w:rsid w:val="00C54F72"/>
    <w:rsid w:val="00C55C16"/>
    <w:rsid w:val="00C55DCD"/>
    <w:rsid w:val="00C56A64"/>
    <w:rsid w:val="00C572BB"/>
    <w:rsid w:val="00C574AE"/>
    <w:rsid w:val="00C6113D"/>
    <w:rsid w:val="00C61E50"/>
    <w:rsid w:val="00C628EA"/>
    <w:rsid w:val="00C63FC0"/>
    <w:rsid w:val="00C642EC"/>
    <w:rsid w:val="00C655F6"/>
    <w:rsid w:val="00C656BA"/>
    <w:rsid w:val="00C65F22"/>
    <w:rsid w:val="00C67181"/>
    <w:rsid w:val="00C67715"/>
    <w:rsid w:val="00C70BB2"/>
    <w:rsid w:val="00C70CE1"/>
    <w:rsid w:val="00C711B3"/>
    <w:rsid w:val="00C72905"/>
    <w:rsid w:val="00C73296"/>
    <w:rsid w:val="00C7604F"/>
    <w:rsid w:val="00C76288"/>
    <w:rsid w:val="00C767A5"/>
    <w:rsid w:val="00C7703B"/>
    <w:rsid w:val="00C77758"/>
    <w:rsid w:val="00C77A56"/>
    <w:rsid w:val="00C80425"/>
    <w:rsid w:val="00C80956"/>
    <w:rsid w:val="00C80B82"/>
    <w:rsid w:val="00C8176D"/>
    <w:rsid w:val="00C81BD6"/>
    <w:rsid w:val="00C843A7"/>
    <w:rsid w:val="00C866DC"/>
    <w:rsid w:val="00C9048F"/>
    <w:rsid w:val="00C904F3"/>
    <w:rsid w:val="00C90D5D"/>
    <w:rsid w:val="00C92AFD"/>
    <w:rsid w:val="00C94DF9"/>
    <w:rsid w:val="00C95AD3"/>
    <w:rsid w:val="00CA09B8"/>
    <w:rsid w:val="00CA20C1"/>
    <w:rsid w:val="00CA20C9"/>
    <w:rsid w:val="00CA2C82"/>
    <w:rsid w:val="00CA357F"/>
    <w:rsid w:val="00CA3891"/>
    <w:rsid w:val="00CA3B4C"/>
    <w:rsid w:val="00CA3D27"/>
    <w:rsid w:val="00CA3DD3"/>
    <w:rsid w:val="00CA44A4"/>
    <w:rsid w:val="00CA4613"/>
    <w:rsid w:val="00CA5378"/>
    <w:rsid w:val="00CA66F6"/>
    <w:rsid w:val="00CA6E89"/>
    <w:rsid w:val="00CB0CDA"/>
    <w:rsid w:val="00CB1995"/>
    <w:rsid w:val="00CB32D7"/>
    <w:rsid w:val="00CB3845"/>
    <w:rsid w:val="00CB45DA"/>
    <w:rsid w:val="00CB49BC"/>
    <w:rsid w:val="00CB5126"/>
    <w:rsid w:val="00CB5FD8"/>
    <w:rsid w:val="00CB6F43"/>
    <w:rsid w:val="00CB7215"/>
    <w:rsid w:val="00CB7F63"/>
    <w:rsid w:val="00CC031B"/>
    <w:rsid w:val="00CC0A7C"/>
    <w:rsid w:val="00CC29E1"/>
    <w:rsid w:val="00CC3868"/>
    <w:rsid w:val="00CC4431"/>
    <w:rsid w:val="00CC55A1"/>
    <w:rsid w:val="00CC6A6D"/>
    <w:rsid w:val="00CC6C9B"/>
    <w:rsid w:val="00CD085D"/>
    <w:rsid w:val="00CD1297"/>
    <w:rsid w:val="00CE1084"/>
    <w:rsid w:val="00CE10D1"/>
    <w:rsid w:val="00CE167F"/>
    <w:rsid w:val="00CE1EF1"/>
    <w:rsid w:val="00CE213B"/>
    <w:rsid w:val="00CE36BD"/>
    <w:rsid w:val="00CE3C00"/>
    <w:rsid w:val="00CE41ED"/>
    <w:rsid w:val="00CE7389"/>
    <w:rsid w:val="00CE7D71"/>
    <w:rsid w:val="00CF0A97"/>
    <w:rsid w:val="00CF203E"/>
    <w:rsid w:val="00CF241E"/>
    <w:rsid w:val="00CF257B"/>
    <w:rsid w:val="00CF3439"/>
    <w:rsid w:val="00CF37F3"/>
    <w:rsid w:val="00CF4D80"/>
    <w:rsid w:val="00CF623B"/>
    <w:rsid w:val="00CF63AA"/>
    <w:rsid w:val="00CF72D1"/>
    <w:rsid w:val="00CF78B6"/>
    <w:rsid w:val="00D00B54"/>
    <w:rsid w:val="00D02EF6"/>
    <w:rsid w:val="00D02F16"/>
    <w:rsid w:val="00D02FC9"/>
    <w:rsid w:val="00D034E2"/>
    <w:rsid w:val="00D0438D"/>
    <w:rsid w:val="00D04C2F"/>
    <w:rsid w:val="00D04D7B"/>
    <w:rsid w:val="00D05E14"/>
    <w:rsid w:val="00D10806"/>
    <w:rsid w:val="00D109AB"/>
    <w:rsid w:val="00D127C1"/>
    <w:rsid w:val="00D150D8"/>
    <w:rsid w:val="00D15909"/>
    <w:rsid w:val="00D15FDA"/>
    <w:rsid w:val="00D200B5"/>
    <w:rsid w:val="00D20E93"/>
    <w:rsid w:val="00D21F0F"/>
    <w:rsid w:val="00D22ECF"/>
    <w:rsid w:val="00D2305E"/>
    <w:rsid w:val="00D2553C"/>
    <w:rsid w:val="00D2559A"/>
    <w:rsid w:val="00D25D24"/>
    <w:rsid w:val="00D25D9E"/>
    <w:rsid w:val="00D26E1A"/>
    <w:rsid w:val="00D26E43"/>
    <w:rsid w:val="00D270B0"/>
    <w:rsid w:val="00D27360"/>
    <w:rsid w:val="00D2786B"/>
    <w:rsid w:val="00D27DA6"/>
    <w:rsid w:val="00D30B34"/>
    <w:rsid w:val="00D318B0"/>
    <w:rsid w:val="00D31B90"/>
    <w:rsid w:val="00D31BF1"/>
    <w:rsid w:val="00D33059"/>
    <w:rsid w:val="00D338C3"/>
    <w:rsid w:val="00D35352"/>
    <w:rsid w:val="00D36025"/>
    <w:rsid w:val="00D3646E"/>
    <w:rsid w:val="00D365D9"/>
    <w:rsid w:val="00D37401"/>
    <w:rsid w:val="00D37A9E"/>
    <w:rsid w:val="00D405B2"/>
    <w:rsid w:val="00D40B3D"/>
    <w:rsid w:val="00D40DD2"/>
    <w:rsid w:val="00D41361"/>
    <w:rsid w:val="00D41BAA"/>
    <w:rsid w:val="00D42176"/>
    <w:rsid w:val="00D428D6"/>
    <w:rsid w:val="00D437EC"/>
    <w:rsid w:val="00D44779"/>
    <w:rsid w:val="00D4506D"/>
    <w:rsid w:val="00D467DB"/>
    <w:rsid w:val="00D46882"/>
    <w:rsid w:val="00D518D1"/>
    <w:rsid w:val="00D52363"/>
    <w:rsid w:val="00D556EB"/>
    <w:rsid w:val="00D5578B"/>
    <w:rsid w:val="00D5755C"/>
    <w:rsid w:val="00D6088F"/>
    <w:rsid w:val="00D62868"/>
    <w:rsid w:val="00D629B7"/>
    <w:rsid w:val="00D63B1E"/>
    <w:rsid w:val="00D6402D"/>
    <w:rsid w:val="00D650B0"/>
    <w:rsid w:val="00D65396"/>
    <w:rsid w:val="00D65F16"/>
    <w:rsid w:val="00D67797"/>
    <w:rsid w:val="00D70252"/>
    <w:rsid w:val="00D709EB"/>
    <w:rsid w:val="00D70B09"/>
    <w:rsid w:val="00D70F49"/>
    <w:rsid w:val="00D710C4"/>
    <w:rsid w:val="00D71BD5"/>
    <w:rsid w:val="00D72C07"/>
    <w:rsid w:val="00D732C0"/>
    <w:rsid w:val="00D736A1"/>
    <w:rsid w:val="00D73DE3"/>
    <w:rsid w:val="00D760EE"/>
    <w:rsid w:val="00D76475"/>
    <w:rsid w:val="00D80248"/>
    <w:rsid w:val="00D826B1"/>
    <w:rsid w:val="00D850A1"/>
    <w:rsid w:val="00D87F6C"/>
    <w:rsid w:val="00D908E8"/>
    <w:rsid w:val="00D914E2"/>
    <w:rsid w:val="00D92CDF"/>
    <w:rsid w:val="00D93DAF"/>
    <w:rsid w:val="00D94AD6"/>
    <w:rsid w:val="00D94CFF"/>
    <w:rsid w:val="00D95C83"/>
    <w:rsid w:val="00D95DF8"/>
    <w:rsid w:val="00D9638F"/>
    <w:rsid w:val="00D96AD0"/>
    <w:rsid w:val="00D96E7A"/>
    <w:rsid w:val="00D97806"/>
    <w:rsid w:val="00DA13C8"/>
    <w:rsid w:val="00DA3F39"/>
    <w:rsid w:val="00DA48F7"/>
    <w:rsid w:val="00DA5F0D"/>
    <w:rsid w:val="00DA6747"/>
    <w:rsid w:val="00DA7538"/>
    <w:rsid w:val="00DB0A62"/>
    <w:rsid w:val="00DB0B3D"/>
    <w:rsid w:val="00DB10F2"/>
    <w:rsid w:val="00DB1110"/>
    <w:rsid w:val="00DB12F8"/>
    <w:rsid w:val="00DB13A7"/>
    <w:rsid w:val="00DB1BE4"/>
    <w:rsid w:val="00DB1FBF"/>
    <w:rsid w:val="00DB2F72"/>
    <w:rsid w:val="00DB3723"/>
    <w:rsid w:val="00DB3CA0"/>
    <w:rsid w:val="00DB4E71"/>
    <w:rsid w:val="00DB55FF"/>
    <w:rsid w:val="00DB56C1"/>
    <w:rsid w:val="00DB582B"/>
    <w:rsid w:val="00DB5C90"/>
    <w:rsid w:val="00DB6D13"/>
    <w:rsid w:val="00DB6EF8"/>
    <w:rsid w:val="00DC06D6"/>
    <w:rsid w:val="00DC11CD"/>
    <w:rsid w:val="00DC1960"/>
    <w:rsid w:val="00DC37B5"/>
    <w:rsid w:val="00DC4544"/>
    <w:rsid w:val="00DC4B6F"/>
    <w:rsid w:val="00DC5224"/>
    <w:rsid w:val="00DC6865"/>
    <w:rsid w:val="00DC716C"/>
    <w:rsid w:val="00DC7BA7"/>
    <w:rsid w:val="00DD0D99"/>
    <w:rsid w:val="00DD1AAE"/>
    <w:rsid w:val="00DD1E1A"/>
    <w:rsid w:val="00DD27D8"/>
    <w:rsid w:val="00DD30F4"/>
    <w:rsid w:val="00DD3D4D"/>
    <w:rsid w:val="00DD41CA"/>
    <w:rsid w:val="00DD5EB2"/>
    <w:rsid w:val="00DD6401"/>
    <w:rsid w:val="00DD70B6"/>
    <w:rsid w:val="00DD7710"/>
    <w:rsid w:val="00DE03AB"/>
    <w:rsid w:val="00DE0EA0"/>
    <w:rsid w:val="00DE1FD1"/>
    <w:rsid w:val="00DE1FE3"/>
    <w:rsid w:val="00DE24B3"/>
    <w:rsid w:val="00DE2EED"/>
    <w:rsid w:val="00DE31C5"/>
    <w:rsid w:val="00DE4D30"/>
    <w:rsid w:val="00DE5075"/>
    <w:rsid w:val="00DE5ADE"/>
    <w:rsid w:val="00DE6483"/>
    <w:rsid w:val="00DE6A04"/>
    <w:rsid w:val="00DE7142"/>
    <w:rsid w:val="00DE7BC9"/>
    <w:rsid w:val="00DF0148"/>
    <w:rsid w:val="00DF04DA"/>
    <w:rsid w:val="00DF0587"/>
    <w:rsid w:val="00DF1514"/>
    <w:rsid w:val="00DF20D0"/>
    <w:rsid w:val="00DF2DE1"/>
    <w:rsid w:val="00DF3450"/>
    <w:rsid w:val="00DF3F93"/>
    <w:rsid w:val="00DF44C4"/>
    <w:rsid w:val="00DF5DCF"/>
    <w:rsid w:val="00DF6B8A"/>
    <w:rsid w:val="00DF79F1"/>
    <w:rsid w:val="00DF7CBF"/>
    <w:rsid w:val="00E00F6D"/>
    <w:rsid w:val="00E0246D"/>
    <w:rsid w:val="00E03AEA"/>
    <w:rsid w:val="00E060CB"/>
    <w:rsid w:val="00E0640A"/>
    <w:rsid w:val="00E07BB2"/>
    <w:rsid w:val="00E11FC5"/>
    <w:rsid w:val="00E123E0"/>
    <w:rsid w:val="00E13D86"/>
    <w:rsid w:val="00E15B7B"/>
    <w:rsid w:val="00E15D7E"/>
    <w:rsid w:val="00E17695"/>
    <w:rsid w:val="00E17BDC"/>
    <w:rsid w:val="00E206F4"/>
    <w:rsid w:val="00E20FF0"/>
    <w:rsid w:val="00E220F4"/>
    <w:rsid w:val="00E22692"/>
    <w:rsid w:val="00E226B4"/>
    <w:rsid w:val="00E22BE4"/>
    <w:rsid w:val="00E232CE"/>
    <w:rsid w:val="00E235EC"/>
    <w:rsid w:val="00E24765"/>
    <w:rsid w:val="00E255BF"/>
    <w:rsid w:val="00E25A02"/>
    <w:rsid w:val="00E302DF"/>
    <w:rsid w:val="00E3128B"/>
    <w:rsid w:val="00E32B01"/>
    <w:rsid w:val="00E32FCB"/>
    <w:rsid w:val="00E34023"/>
    <w:rsid w:val="00E3554D"/>
    <w:rsid w:val="00E35E40"/>
    <w:rsid w:val="00E36339"/>
    <w:rsid w:val="00E36563"/>
    <w:rsid w:val="00E36D41"/>
    <w:rsid w:val="00E378EA"/>
    <w:rsid w:val="00E37909"/>
    <w:rsid w:val="00E37A98"/>
    <w:rsid w:val="00E40D69"/>
    <w:rsid w:val="00E4307A"/>
    <w:rsid w:val="00E4358D"/>
    <w:rsid w:val="00E43E8F"/>
    <w:rsid w:val="00E4435F"/>
    <w:rsid w:val="00E44B5A"/>
    <w:rsid w:val="00E4539C"/>
    <w:rsid w:val="00E45A6F"/>
    <w:rsid w:val="00E45E0D"/>
    <w:rsid w:val="00E46235"/>
    <w:rsid w:val="00E477A6"/>
    <w:rsid w:val="00E5126D"/>
    <w:rsid w:val="00E518FB"/>
    <w:rsid w:val="00E54616"/>
    <w:rsid w:val="00E54F3F"/>
    <w:rsid w:val="00E556B5"/>
    <w:rsid w:val="00E56686"/>
    <w:rsid w:val="00E603FB"/>
    <w:rsid w:val="00E6043A"/>
    <w:rsid w:val="00E60890"/>
    <w:rsid w:val="00E60A13"/>
    <w:rsid w:val="00E62715"/>
    <w:rsid w:val="00E628A8"/>
    <w:rsid w:val="00E62A82"/>
    <w:rsid w:val="00E62EA8"/>
    <w:rsid w:val="00E63CB6"/>
    <w:rsid w:val="00E64FC5"/>
    <w:rsid w:val="00E6575C"/>
    <w:rsid w:val="00E65928"/>
    <w:rsid w:val="00E65B4A"/>
    <w:rsid w:val="00E70B04"/>
    <w:rsid w:val="00E72405"/>
    <w:rsid w:val="00E753AE"/>
    <w:rsid w:val="00E758AD"/>
    <w:rsid w:val="00E7666B"/>
    <w:rsid w:val="00E7698E"/>
    <w:rsid w:val="00E76C78"/>
    <w:rsid w:val="00E76DDF"/>
    <w:rsid w:val="00E81883"/>
    <w:rsid w:val="00E818BC"/>
    <w:rsid w:val="00E81BAA"/>
    <w:rsid w:val="00E8225B"/>
    <w:rsid w:val="00E825B2"/>
    <w:rsid w:val="00E8269E"/>
    <w:rsid w:val="00E82ACA"/>
    <w:rsid w:val="00E82DAD"/>
    <w:rsid w:val="00E82E89"/>
    <w:rsid w:val="00E8362A"/>
    <w:rsid w:val="00E83F50"/>
    <w:rsid w:val="00E83F8C"/>
    <w:rsid w:val="00E86320"/>
    <w:rsid w:val="00E91934"/>
    <w:rsid w:val="00E91D49"/>
    <w:rsid w:val="00E94E79"/>
    <w:rsid w:val="00E95B7C"/>
    <w:rsid w:val="00E96953"/>
    <w:rsid w:val="00E96D26"/>
    <w:rsid w:val="00E973F5"/>
    <w:rsid w:val="00E97A61"/>
    <w:rsid w:val="00EA0E1E"/>
    <w:rsid w:val="00EA18FF"/>
    <w:rsid w:val="00EA2CC3"/>
    <w:rsid w:val="00EA3023"/>
    <w:rsid w:val="00EA3058"/>
    <w:rsid w:val="00EA430C"/>
    <w:rsid w:val="00EA551A"/>
    <w:rsid w:val="00EA5C71"/>
    <w:rsid w:val="00EA65A9"/>
    <w:rsid w:val="00EA6D13"/>
    <w:rsid w:val="00EA7CBF"/>
    <w:rsid w:val="00EB036C"/>
    <w:rsid w:val="00EB0C4B"/>
    <w:rsid w:val="00EB189A"/>
    <w:rsid w:val="00EB1EB1"/>
    <w:rsid w:val="00EB3016"/>
    <w:rsid w:val="00EB3FD5"/>
    <w:rsid w:val="00EB4303"/>
    <w:rsid w:val="00EB44AB"/>
    <w:rsid w:val="00EB4C0D"/>
    <w:rsid w:val="00EB4CE1"/>
    <w:rsid w:val="00EB5C54"/>
    <w:rsid w:val="00EB5F6C"/>
    <w:rsid w:val="00EB69DF"/>
    <w:rsid w:val="00EB7CD3"/>
    <w:rsid w:val="00EB7FA6"/>
    <w:rsid w:val="00EC0B99"/>
    <w:rsid w:val="00EC0C84"/>
    <w:rsid w:val="00EC15D1"/>
    <w:rsid w:val="00EC16B8"/>
    <w:rsid w:val="00EC1777"/>
    <w:rsid w:val="00EC209B"/>
    <w:rsid w:val="00EC2BAF"/>
    <w:rsid w:val="00EC3FB3"/>
    <w:rsid w:val="00EC4A00"/>
    <w:rsid w:val="00EC4ED5"/>
    <w:rsid w:val="00EC5012"/>
    <w:rsid w:val="00EC59AF"/>
    <w:rsid w:val="00EC78F1"/>
    <w:rsid w:val="00ED051B"/>
    <w:rsid w:val="00ED0A34"/>
    <w:rsid w:val="00ED1133"/>
    <w:rsid w:val="00ED1D1C"/>
    <w:rsid w:val="00ED1D97"/>
    <w:rsid w:val="00ED2C57"/>
    <w:rsid w:val="00ED4370"/>
    <w:rsid w:val="00ED4805"/>
    <w:rsid w:val="00ED4E81"/>
    <w:rsid w:val="00ED5588"/>
    <w:rsid w:val="00ED681B"/>
    <w:rsid w:val="00ED6C04"/>
    <w:rsid w:val="00EE03EB"/>
    <w:rsid w:val="00EE1586"/>
    <w:rsid w:val="00EE29FB"/>
    <w:rsid w:val="00EE4DBF"/>
    <w:rsid w:val="00EE4E9D"/>
    <w:rsid w:val="00EE57F1"/>
    <w:rsid w:val="00EE6014"/>
    <w:rsid w:val="00EE6796"/>
    <w:rsid w:val="00EF117F"/>
    <w:rsid w:val="00EF27DA"/>
    <w:rsid w:val="00EF4776"/>
    <w:rsid w:val="00EF4B91"/>
    <w:rsid w:val="00EF4EF4"/>
    <w:rsid w:val="00EF64AB"/>
    <w:rsid w:val="00EF7118"/>
    <w:rsid w:val="00F00141"/>
    <w:rsid w:val="00F002FF"/>
    <w:rsid w:val="00F007DF"/>
    <w:rsid w:val="00F00D25"/>
    <w:rsid w:val="00F00D6F"/>
    <w:rsid w:val="00F02D0F"/>
    <w:rsid w:val="00F02E99"/>
    <w:rsid w:val="00F0330E"/>
    <w:rsid w:val="00F04036"/>
    <w:rsid w:val="00F04BC6"/>
    <w:rsid w:val="00F04E7F"/>
    <w:rsid w:val="00F059A7"/>
    <w:rsid w:val="00F05F39"/>
    <w:rsid w:val="00F05FD8"/>
    <w:rsid w:val="00F07B7B"/>
    <w:rsid w:val="00F1177D"/>
    <w:rsid w:val="00F121FF"/>
    <w:rsid w:val="00F139BA"/>
    <w:rsid w:val="00F1419D"/>
    <w:rsid w:val="00F1477A"/>
    <w:rsid w:val="00F147B7"/>
    <w:rsid w:val="00F15431"/>
    <w:rsid w:val="00F15B69"/>
    <w:rsid w:val="00F22E8B"/>
    <w:rsid w:val="00F2325F"/>
    <w:rsid w:val="00F24520"/>
    <w:rsid w:val="00F25988"/>
    <w:rsid w:val="00F26234"/>
    <w:rsid w:val="00F26F59"/>
    <w:rsid w:val="00F271AB"/>
    <w:rsid w:val="00F27995"/>
    <w:rsid w:val="00F3022A"/>
    <w:rsid w:val="00F31354"/>
    <w:rsid w:val="00F316B6"/>
    <w:rsid w:val="00F31DA4"/>
    <w:rsid w:val="00F31FF1"/>
    <w:rsid w:val="00F32BAF"/>
    <w:rsid w:val="00F3304C"/>
    <w:rsid w:val="00F33893"/>
    <w:rsid w:val="00F33C87"/>
    <w:rsid w:val="00F344D1"/>
    <w:rsid w:val="00F34820"/>
    <w:rsid w:val="00F34C68"/>
    <w:rsid w:val="00F35CE9"/>
    <w:rsid w:val="00F36177"/>
    <w:rsid w:val="00F36191"/>
    <w:rsid w:val="00F36C88"/>
    <w:rsid w:val="00F405E6"/>
    <w:rsid w:val="00F40646"/>
    <w:rsid w:val="00F4201E"/>
    <w:rsid w:val="00F43A4C"/>
    <w:rsid w:val="00F43AB0"/>
    <w:rsid w:val="00F43B77"/>
    <w:rsid w:val="00F43E94"/>
    <w:rsid w:val="00F44617"/>
    <w:rsid w:val="00F448F9"/>
    <w:rsid w:val="00F46B83"/>
    <w:rsid w:val="00F510BD"/>
    <w:rsid w:val="00F51B29"/>
    <w:rsid w:val="00F51B86"/>
    <w:rsid w:val="00F52046"/>
    <w:rsid w:val="00F53BB0"/>
    <w:rsid w:val="00F54750"/>
    <w:rsid w:val="00F54A42"/>
    <w:rsid w:val="00F55C86"/>
    <w:rsid w:val="00F57E6D"/>
    <w:rsid w:val="00F60045"/>
    <w:rsid w:val="00F60462"/>
    <w:rsid w:val="00F608A6"/>
    <w:rsid w:val="00F62662"/>
    <w:rsid w:val="00F62E0B"/>
    <w:rsid w:val="00F638F6"/>
    <w:rsid w:val="00F647BE"/>
    <w:rsid w:val="00F64C48"/>
    <w:rsid w:val="00F650EA"/>
    <w:rsid w:val="00F674D5"/>
    <w:rsid w:val="00F70F35"/>
    <w:rsid w:val="00F710A8"/>
    <w:rsid w:val="00F71619"/>
    <w:rsid w:val="00F72A4B"/>
    <w:rsid w:val="00F72D88"/>
    <w:rsid w:val="00F72F5A"/>
    <w:rsid w:val="00F72F8F"/>
    <w:rsid w:val="00F735EE"/>
    <w:rsid w:val="00F73890"/>
    <w:rsid w:val="00F738DE"/>
    <w:rsid w:val="00F74337"/>
    <w:rsid w:val="00F7451C"/>
    <w:rsid w:val="00F75A62"/>
    <w:rsid w:val="00F76D62"/>
    <w:rsid w:val="00F80369"/>
    <w:rsid w:val="00F808B2"/>
    <w:rsid w:val="00F8097C"/>
    <w:rsid w:val="00F80BDF"/>
    <w:rsid w:val="00F80D77"/>
    <w:rsid w:val="00F80E40"/>
    <w:rsid w:val="00F81229"/>
    <w:rsid w:val="00F82286"/>
    <w:rsid w:val="00F83362"/>
    <w:rsid w:val="00F842D5"/>
    <w:rsid w:val="00F84A03"/>
    <w:rsid w:val="00F8645A"/>
    <w:rsid w:val="00F86FE9"/>
    <w:rsid w:val="00F873FD"/>
    <w:rsid w:val="00F908C5"/>
    <w:rsid w:val="00F90EC7"/>
    <w:rsid w:val="00F911EC"/>
    <w:rsid w:val="00F913E5"/>
    <w:rsid w:val="00F91B28"/>
    <w:rsid w:val="00F95838"/>
    <w:rsid w:val="00F95F34"/>
    <w:rsid w:val="00F9629C"/>
    <w:rsid w:val="00F972A0"/>
    <w:rsid w:val="00F97B26"/>
    <w:rsid w:val="00FA0326"/>
    <w:rsid w:val="00FA2693"/>
    <w:rsid w:val="00FA3167"/>
    <w:rsid w:val="00FA4102"/>
    <w:rsid w:val="00FA4EB5"/>
    <w:rsid w:val="00FA532C"/>
    <w:rsid w:val="00FA5633"/>
    <w:rsid w:val="00FA77F6"/>
    <w:rsid w:val="00FB013A"/>
    <w:rsid w:val="00FB1572"/>
    <w:rsid w:val="00FB165B"/>
    <w:rsid w:val="00FB1F38"/>
    <w:rsid w:val="00FB27E4"/>
    <w:rsid w:val="00FB3007"/>
    <w:rsid w:val="00FB4448"/>
    <w:rsid w:val="00FB7A63"/>
    <w:rsid w:val="00FB7AEC"/>
    <w:rsid w:val="00FC108D"/>
    <w:rsid w:val="00FC2757"/>
    <w:rsid w:val="00FC2838"/>
    <w:rsid w:val="00FC2FFE"/>
    <w:rsid w:val="00FC3AB2"/>
    <w:rsid w:val="00FC5D75"/>
    <w:rsid w:val="00FC5DC1"/>
    <w:rsid w:val="00FC64A1"/>
    <w:rsid w:val="00FC7025"/>
    <w:rsid w:val="00FC7F17"/>
    <w:rsid w:val="00FD0DFD"/>
    <w:rsid w:val="00FD0E4B"/>
    <w:rsid w:val="00FD1572"/>
    <w:rsid w:val="00FD2E17"/>
    <w:rsid w:val="00FD51DD"/>
    <w:rsid w:val="00FD520D"/>
    <w:rsid w:val="00FD5EE0"/>
    <w:rsid w:val="00FD6682"/>
    <w:rsid w:val="00FD6C96"/>
    <w:rsid w:val="00FE0149"/>
    <w:rsid w:val="00FE14C0"/>
    <w:rsid w:val="00FE1ED1"/>
    <w:rsid w:val="00FE2C68"/>
    <w:rsid w:val="00FE2EC5"/>
    <w:rsid w:val="00FE3D3A"/>
    <w:rsid w:val="00FE45F5"/>
    <w:rsid w:val="00FE4F16"/>
    <w:rsid w:val="00FE6006"/>
    <w:rsid w:val="00FE6A29"/>
    <w:rsid w:val="00FE79D9"/>
    <w:rsid w:val="00FE7DD7"/>
    <w:rsid w:val="00FE7F04"/>
    <w:rsid w:val="00FE7F36"/>
    <w:rsid w:val="00FF09FB"/>
    <w:rsid w:val="00FF1DBC"/>
    <w:rsid w:val="00FF1DDC"/>
    <w:rsid w:val="00FF3FED"/>
    <w:rsid w:val="00FF42FC"/>
    <w:rsid w:val="00FF61C4"/>
    <w:rsid w:val="00FF7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818BC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EB3FD5"/>
    <w:pPr>
      <w:keepNext/>
      <w:jc w:val="right"/>
      <w:outlineLvl w:val="0"/>
    </w:pPr>
    <w:rPr>
      <w:rFonts w:ascii="Arial" w:hAnsi="Arial" w:cs="Arial"/>
      <w:b/>
      <w:bCs/>
    </w:rPr>
  </w:style>
  <w:style w:type="paragraph" w:styleId="Nagwek2">
    <w:name w:val="heading 2"/>
    <w:basedOn w:val="Normalny"/>
    <w:next w:val="Normalny"/>
    <w:link w:val="Nagwek2Znak"/>
    <w:qFormat/>
    <w:rsid w:val="00EB3FD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EB3FD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link w:val="Nagwek4Znak"/>
    <w:autoRedefine/>
    <w:qFormat/>
    <w:rsid w:val="00EB3FD5"/>
    <w:pPr>
      <w:keepNext/>
      <w:tabs>
        <w:tab w:val="num" w:pos="864"/>
      </w:tabs>
      <w:spacing w:before="60" w:after="60"/>
      <w:ind w:left="864" w:hanging="864"/>
      <w:outlineLvl w:val="3"/>
    </w:pPr>
    <w:rPr>
      <w:bCs/>
    </w:rPr>
  </w:style>
  <w:style w:type="paragraph" w:styleId="Nagwek5">
    <w:name w:val="heading 5"/>
    <w:basedOn w:val="Normalny"/>
    <w:next w:val="Normalny"/>
    <w:link w:val="Nagwek5Znak"/>
    <w:qFormat/>
    <w:rsid w:val="00EB3FD5"/>
    <w:pPr>
      <w:tabs>
        <w:tab w:val="num" w:pos="1008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EB3FD5"/>
    <w:pPr>
      <w:tabs>
        <w:tab w:val="num" w:pos="1152"/>
      </w:tabs>
      <w:spacing w:before="240" w:after="60"/>
      <w:ind w:left="1152" w:hanging="1152"/>
      <w:outlineLvl w:val="5"/>
    </w:pPr>
    <w:rPr>
      <w:b/>
      <w:bCs/>
    </w:rPr>
  </w:style>
  <w:style w:type="paragraph" w:styleId="Nagwek7">
    <w:name w:val="heading 7"/>
    <w:basedOn w:val="Normalny"/>
    <w:next w:val="Normalny"/>
    <w:link w:val="Nagwek7Znak"/>
    <w:qFormat/>
    <w:rsid w:val="00EB3FD5"/>
    <w:pPr>
      <w:tabs>
        <w:tab w:val="num" w:pos="1296"/>
      </w:tabs>
      <w:spacing w:before="240" w:after="60"/>
      <w:ind w:left="1296" w:hanging="1296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EB3FD5"/>
    <w:pPr>
      <w:tabs>
        <w:tab w:val="num" w:pos="1440"/>
      </w:tabs>
      <w:spacing w:before="240" w:after="60"/>
      <w:ind w:left="1440" w:hanging="144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EB3FD5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B3FD5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EB3FD5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EB3FD5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EB3FD5"/>
    <w:rPr>
      <w:rFonts w:ascii="Times New Roman" w:eastAsia="Times New Roman" w:hAnsi="Times New Roman" w:cs="Times New Roman"/>
      <w:b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EB3FD5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EB3FD5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EB3FD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EB3FD5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EB3FD5"/>
    <w:rPr>
      <w:rFonts w:ascii="Arial" w:eastAsia="Times New Roman" w:hAnsi="Arial" w:cs="Arial"/>
      <w:lang w:eastAsia="pl-PL"/>
    </w:rPr>
  </w:style>
  <w:style w:type="character" w:styleId="Hipercze">
    <w:name w:val="Hyperlink"/>
    <w:rsid w:val="00EB3FD5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EB3FD5"/>
  </w:style>
  <w:style w:type="character" w:customStyle="1" w:styleId="TekstpodstawowyZnak">
    <w:name w:val="Tekst podstawowy Znak"/>
    <w:basedOn w:val="Domylnaczcionkaakapitu"/>
    <w:link w:val="Tekstpodstawowy"/>
    <w:rsid w:val="00EB3F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EB3FD5"/>
    <w:rPr>
      <w:color w:val="FF000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EB3FD5"/>
    <w:rPr>
      <w:rFonts w:ascii="Times New Roman" w:eastAsia="Times New Roman" w:hAnsi="Times New Roman" w:cs="Times New Roman"/>
      <w:color w:val="FF0000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EB3FD5"/>
    <w:rPr>
      <w:b/>
      <w:bCs/>
    </w:rPr>
  </w:style>
  <w:style w:type="character" w:customStyle="1" w:styleId="Tekstpodstawowy3Znak">
    <w:name w:val="Tekst podstawowy 3 Znak"/>
    <w:basedOn w:val="Domylnaczcionkaakapitu"/>
    <w:link w:val="Tekstpodstawowy3"/>
    <w:rsid w:val="00EB3FD5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EB3FD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EB3FD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rsid w:val="00EB3FD5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B3FD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EB3FD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B3FD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B3FD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EB3FD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3FD5"/>
    <w:rPr>
      <w:rFonts w:ascii="Tahoma" w:eastAsia="Times New Roman" w:hAnsi="Tahoma" w:cs="Tahoma"/>
      <w:sz w:val="16"/>
      <w:szCs w:val="16"/>
      <w:lang w:eastAsia="pl-PL"/>
    </w:rPr>
  </w:style>
  <w:style w:type="paragraph" w:styleId="Mapadokumentu">
    <w:name w:val="Document Map"/>
    <w:basedOn w:val="Normalny"/>
    <w:link w:val="MapadokumentuZnak"/>
    <w:semiHidden/>
    <w:rsid w:val="00EB3FD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semiHidden/>
    <w:rsid w:val="00EB3FD5"/>
    <w:rPr>
      <w:rFonts w:ascii="Tahoma" w:eastAsia="Times New Roman" w:hAnsi="Tahoma" w:cs="Tahoma"/>
      <w:sz w:val="20"/>
      <w:szCs w:val="20"/>
      <w:shd w:val="clear" w:color="auto" w:fill="000080"/>
      <w:lang w:eastAsia="pl-PL"/>
    </w:rPr>
  </w:style>
  <w:style w:type="paragraph" w:styleId="Nagwek">
    <w:name w:val="header"/>
    <w:basedOn w:val="Normalny"/>
    <w:link w:val="NagwekZnak"/>
    <w:rsid w:val="00EB3F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B3F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EB3F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B3FD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EB3FD5"/>
  </w:style>
  <w:style w:type="paragraph" w:styleId="Tekstpodstawowywcity3">
    <w:name w:val="Body Text Indent 3"/>
    <w:basedOn w:val="Normalny"/>
    <w:link w:val="Tekstpodstawowywcity3Znak"/>
    <w:rsid w:val="00EB3FD5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B3FD5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aliases w:val="normalny tekst,CW_Lista,sw tekst,Normal,Akapit z listą3,Akapit z listą31,Numerowanie,Akapit z listą BS,Data wydania,Wypunktowanie,BulletC,Wyliczanie,Obiekt,Bullets,Preambuła,T_SZ_List Paragraph,L1,Akapit z listą1,2 heading,A_wyliczenie,lp"/>
    <w:basedOn w:val="Normalny"/>
    <w:link w:val="AkapitzlistZnak"/>
    <w:uiPriority w:val="34"/>
    <w:qFormat/>
    <w:rsid w:val="00EB3FD5"/>
    <w:pPr>
      <w:spacing w:after="200" w:line="276" w:lineRule="auto"/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rsid w:val="00EB3FD5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EB3FD5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EB3F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link w:val="TytuZnak"/>
    <w:qFormat/>
    <w:rsid w:val="00EB3FD5"/>
    <w:pPr>
      <w:spacing w:line="360" w:lineRule="auto"/>
      <w:jc w:val="center"/>
    </w:pPr>
    <w:rPr>
      <w:b/>
      <w:bCs/>
      <w:sz w:val="26"/>
      <w:szCs w:val="26"/>
    </w:rPr>
  </w:style>
  <w:style w:type="character" w:customStyle="1" w:styleId="TytuZnak">
    <w:name w:val="Tytuł Znak"/>
    <w:basedOn w:val="Domylnaczcionkaakapitu"/>
    <w:link w:val="Tytu"/>
    <w:rsid w:val="00EB3FD5"/>
    <w:rPr>
      <w:rFonts w:ascii="Times New Roman" w:eastAsia="Times New Roman" w:hAnsi="Times New Roman" w:cs="Times New Roman"/>
      <w:b/>
      <w:bCs/>
      <w:sz w:val="26"/>
      <w:szCs w:val="26"/>
      <w:lang w:eastAsia="pl-PL"/>
    </w:rPr>
  </w:style>
  <w:style w:type="paragraph" w:customStyle="1" w:styleId="Wyliczcyfr1">
    <w:name w:val="Wylicz.cyfr_1"/>
    <w:basedOn w:val="Normalny"/>
    <w:rsid w:val="00EB3FD5"/>
    <w:pPr>
      <w:numPr>
        <w:numId w:val="1"/>
      </w:numPr>
      <w:spacing w:after="60" w:line="300" w:lineRule="auto"/>
      <w:ind w:left="567" w:hanging="567"/>
    </w:pPr>
    <w:rPr>
      <w:sz w:val="32"/>
      <w:szCs w:val="20"/>
    </w:rPr>
  </w:style>
  <w:style w:type="paragraph" w:customStyle="1" w:styleId="Tekstpodstawowy21">
    <w:name w:val="Tekst podstawowy 21"/>
    <w:basedOn w:val="Normalny"/>
    <w:rsid w:val="00EB3FD5"/>
    <w:pPr>
      <w:spacing w:after="240" w:line="360" w:lineRule="atLeast"/>
    </w:pPr>
    <w:rPr>
      <w:rFonts w:ascii="Arial Narrow" w:hAnsi="Arial Narrow"/>
      <w:sz w:val="26"/>
      <w:szCs w:val="20"/>
    </w:rPr>
  </w:style>
  <w:style w:type="paragraph" w:customStyle="1" w:styleId="Bartek">
    <w:name w:val="Bartek"/>
    <w:basedOn w:val="Normalny"/>
    <w:rsid w:val="00EB3FD5"/>
    <w:rPr>
      <w:sz w:val="28"/>
      <w:szCs w:val="20"/>
    </w:rPr>
  </w:style>
  <w:style w:type="paragraph" w:customStyle="1" w:styleId="Default">
    <w:name w:val="Default"/>
    <w:rsid w:val="00EB3FD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msonormalcxsppierwsze">
    <w:name w:val="msonormalcxsppierwsze"/>
    <w:basedOn w:val="Normalny"/>
    <w:rsid w:val="00EB3FD5"/>
    <w:pPr>
      <w:spacing w:before="100" w:beforeAutospacing="1" w:after="100" w:afterAutospacing="1"/>
    </w:pPr>
  </w:style>
  <w:style w:type="paragraph" w:styleId="Poprawka">
    <w:name w:val="Revision"/>
    <w:hidden/>
    <w:uiPriority w:val="99"/>
    <w:semiHidden/>
    <w:rsid w:val="00EB3F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B3FD5"/>
    <w:rPr>
      <w:rFonts w:ascii="Verdana" w:hAnsi="Verdana"/>
      <w:bCs/>
      <w:sz w:val="20"/>
      <w:szCs w:val="20"/>
    </w:rPr>
  </w:style>
  <w:style w:type="character" w:customStyle="1" w:styleId="dane1">
    <w:name w:val="dane1"/>
    <w:rsid w:val="00EB3FD5"/>
    <w:rPr>
      <w:color w:val="0000CD"/>
    </w:rPr>
  </w:style>
  <w:style w:type="paragraph" w:styleId="NormalnyWeb">
    <w:name w:val="Normal (Web)"/>
    <w:basedOn w:val="Normalny"/>
    <w:unhideWhenUsed/>
    <w:rsid w:val="00EB3FD5"/>
    <w:pPr>
      <w:spacing w:before="100" w:beforeAutospacing="1" w:after="100" w:afterAutospacing="1"/>
    </w:pPr>
  </w:style>
  <w:style w:type="character" w:styleId="Pogrubienie">
    <w:name w:val="Strong"/>
    <w:uiPriority w:val="22"/>
    <w:qFormat/>
    <w:rsid w:val="00EB3FD5"/>
    <w:rPr>
      <w:b/>
      <w:bCs/>
    </w:rPr>
  </w:style>
  <w:style w:type="character" w:customStyle="1" w:styleId="text">
    <w:name w:val="text"/>
    <w:rsid w:val="00EB3FD5"/>
  </w:style>
  <w:style w:type="character" w:customStyle="1" w:styleId="AkapitzlistZnak">
    <w:name w:val="Akapit z listą Znak"/>
    <w:aliases w:val="normalny tekst Znak,CW_Lista Znak,sw tekst Znak,Normal Znak,Akapit z listą3 Znak,Akapit z listą31 Znak,Numerowanie Znak,Akapit z listą BS Znak,Data wydania Znak,Wypunktowanie Znak,BulletC Znak,Wyliczanie Znak,Obiekt Znak,Bullets Znak"/>
    <w:link w:val="Akapitzlist"/>
    <w:qFormat/>
    <w:rsid w:val="00EB3FD5"/>
    <w:rPr>
      <w:rFonts w:ascii="Calibri" w:eastAsia="Calibri" w:hAnsi="Calibri" w:cs="Times New Roman"/>
    </w:rPr>
  </w:style>
  <w:style w:type="paragraph" w:customStyle="1" w:styleId="Tekstpodstawowywcity21">
    <w:name w:val="Tekst podstawowy wcięty 21"/>
    <w:basedOn w:val="Normalny"/>
    <w:rsid w:val="00EB3FD5"/>
    <w:pPr>
      <w:suppressAutoHyphens/>
      <w:overflowPunct w:val="0"/>
      <w:autoSpaceDE w:val="0"/>
      <w:spacing w:line="360" w:lineRule="auto"/>
      <w:ind w:left="709"/>
    </w:pPr>
    <w:rPr>
      <w:rFonts w:ascii="Arial" w:hAnsi="Arial" w:cs="Century Gothic"/>
      <w:szCs w:val="20"/>
      <w:lang w:eastAsia="ar-SA"/>
    </w:rPr>
  </w:style>
  <w:style w:type="character" w:customStyle="1" w:styleId="highlight">
    <w:name w:val="highlight"/>
    <w:rsid w:val="00EB3FD5"/>
  </w:style>
  <w:style w:type="paragraph" w:styleId="Tekstprzypisukocowego">
    <w:name w:val="endnote text"/>
    <w:basedOn w:val="Normalny"/>
    <w:link w:val="TekstprzypisukocowegoZnak"/>
    <w:uiPriority w:val="99"/>
    <w:rsid w:val="00EB3FD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EB3FD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rsid w:val="00EB3FD5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EB3FD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B3FD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EB3FD5"/>
    <w:rPr>
      <w:vertAlign w:val="superscript"/>
    </w:rPr>
  </w:style>
  <w:style w:type="paragraph" w:customStyle="1" w:styleId="Tekstpodstawowy23">
    <w:name w:val="Tekst podstawowy 23"/>
    <w:basedOn w:val="Normalny"/>
    <w:rsid w:val="00EB3FD5"/>
    <w:pPr>
      <w:tabs>
        <w:tab w:val="left" w:pos="0"/>
      </w:tabs>
      <w:suppressAutoHyphens/>
      <w:overflowPunct w:val="0"/>
      <w:autoSpaceDE w:val="0"/>
      <w:ind w:left="425" w:hanging="426"/>
      <w:jc w:val="center"/>
    </w:pPr>
    <w:rPr>
      <w:rFonts w:ascii="Arial" w:hAnsi="Arial"/>
      <w:szCs w:val="20"/>
      <w:lang w:eastAsia="ar-SA"/>
    </w:rPr>
  </w:style>
  <w:style w:type="paragraph" w:customStyle="1" w:styleId="Tekstpodstawowy32">
    <w:name w:val="Tekst podstawowy 32"/>
    <w:basedOn w:val="Normalny"/>
    <w:rsid w:val="00EB3FD5"/>
    <w:pPr>
      <w:tabs>
        <w:tab w:val="left" w:pos="-2268"/>
      </w:tabs>
      <w:suppressAutoHyphens/>
      <w:overflowPunct w:val="0"/>
      <w:autoSpaceDE w:val="0"/>
    </w:pPr>
    <w:rPr>
      <w:rFonts w:ascii="Arial" w:hAnsi="Arial"/>
      <w:b/>
      <w:szCs w:val="20"/>
      <w:lang w:eastAsia="ar-SA"/>
    </w:rPr>
  </w:style>
  <w:style w:type="character" w:customStyle="1" w:styleId="pktZnak">
    <w:name w:val="pkt Znak"/>
    <w:link w:val="pkt"/>
    <w:uiPriority w:val="99"/>
    <w:locked/>
    <w:rsid w:val="00EB3FD5"/>
    <w:rPr>
      <w:sz w:val="24"/>
    </w:rPr>
  </w:style>
  <w:style w:type="paragraph" w:customStyle="1" w:styleId="pkt">
    <w:name w:val="pkt"/>
    <w:basedOn w:val="Normalny"/>
    <w:link w:val="pktZnak"/>
    <w:rsid w:val="00EB3FD5"/>
    <w:pPr>
      <w:spacing w:before="60" w:after="60"/>
      <w:ind w:left="851" w:hanging="295"/>
    </w:pPr>
    <w:rPr>
      <w:rFonts w:asciiTheme="minorHAnsi" w:eastAsiaTheme="minorHAnsi" w:hAnsiTheme="minorHAnsi" w:cstheme="minorBidi"/>
    </w:rPr>
  </w:style>
  <w:style w:type="character" w:styleId="Uwydatnienie">
    <w:name w:val="Emphasis"/>
    <w:uiPriority w:val="20"/>
    <w:qFormat/>
    <w:rsid w:val="00EB3FD5"/>
    <w:rPr>
      <w:i/>
      <w:iCs/>
    </w:rPr>
  </w:style>
  <w:style w:type="paragraph" w:styleId="Zwykytekst">
    <w:name w:val="Plain Text"/>
    <w:basedOn w:val="Normalny"/>
    <w:link w:val="ZwykytekstZnak"/>
    <w:rsid w:val="00EB3FD5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EB3FD5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Lista">
    <w:name w:val="List"/>
    <w:basedOn w:val="Tekstpodstawowy"/>
    <w:rsid w:val="00EB3FD5"/>
    <w:rPr>
      <w:rFonts w:ascii="Arial" w:hAnsi="Arial" w:cs="Tahoma"/>
      <w:sz w:val="20"/>
      <w:szCs w:val="20"/>
      <w:lang w:eastAsia="ar-SA"/>
    </w:rPr>
  </w:style>
  <w:style w:type="character" w:customStyle="1" w:styleId="WW8Num25z0">
    <w:name w:val="WW8Num25z0"/>
    <w:rsid w:val="00EB3FD5"/>
    <w:rPr>
      <w:rFonts w:ascii="Symbol" w:hAnsi="Symbol"/>
    </w:rPr>
  </w:style>
  <w:style w:type="character" w:customStyle="1" w:styleId="WW-Absatz-Standardschriftart1">
    <w:name w:val="WW-Absatz-Standardschriftart1"/>
    <w:rsid w:val="00EB3FD5"/>
  </w:style>
  <w:style w:type="character" w:customStyle="1" w:styleId="h11">
    <w:name w:val="h11"/>
    <w:rsid w:val="00EB3FD5"/>
    <w:rPr>
      <w:rFonts w:ascii="Verdana" w:hAnsi="Verdana" w:hint="default"/>
      <w:b/>
      <w:bCs/>
      <w:i w:val="0"/>
      <w:iCs w:val="0"/>
      <w:sz w:val="23"/>
      <w:szCs w:val="23"/>
    </w:rPr>
  </w:style>
  <w:style w:type="paragraph" w:customStyle="1" w:styleId="BodyText21">
    <w:name w:val="Body Text 21"/>
    <w:basedOn w:val="Normalny"/>
    <w:rsid w:val="00EB3FD5"/>
    <w:pPr>
      <w:tabs>
        <w:tab w:val="left" w:pos="0"/>
      </w:tabs>
    </w:pPr>
    <w:rPr>
      <w:szCs w:val="20"/>
    </w:rPr>
  </w:style>
  <w:style w:type="paragraph" w:customStyle="1" w:styleId="Standard">
    <w:name w:val="Standard"/>
    <w:rsid w:val="00EB3FD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Legenda">
    <w:name w:val="caption"/>
    <w:basedOn w:val="Normalny"/>
    <w:next w:val="Normalny"/>
    <w:unhideWhenUsed/>
    <w:qFormat/>
    <w:rsid w:val="00EB3FD5"/>
    <w:rPr>
      <w:b/>
      <w:bCs/>
      <w:sz w:val="20"/>
      <w:szCs w:val="20"/>
    </w:rPr>
  </w:style>
  <w:style w:type="paragraph" w:customStyle="1" w:styleId="Tekstpodstawowy211">
    <w:name w:val="Tekst podstawowy 211"/>
    <w:basedOn w:val="Normalny"/>
    <w:rsid w:val="00EB3FD5"/>
    <w:pPr>
      <w:spacing w:after="240" w:line="360" w:lineRule="atLeast"/>
    </w:pPr>
    <w:rPr>
      <w:rFonts w:ascii="Arial Narrow" w:hAnsi="Arial Narrow"/>
      <w:sz w:val="26"/>
      <w:szCs w:val="20"/>
    </w:rPr>
  </w:style>
  <w:style w:type="paragraph" w:styleId="Bezodstpw">
    <w:name w:val="No Spacing"/>
    <w:uiPriority w:val="1"/>
    <w:qFormat/>
    <w:rsid w:val="00261BC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txt-new">
    <w:name w:val="txt-new"/>
    <w:rsid w:val="00016E6D"/>
  </w:style>
  <w:style w:type="character" w:customStyle="1" w:styleId="FontStyle15">
    <w:name w:val="Font Style15"/>
    <w:rsid w:val="00693461"/>
    <w:rPr>
      <w:rFonts w:ascii="Times New Roman" w:hAnsi="Times New Roman" w:cs="Times New Roman"/>
      <w:b/>
      <w:bCs/>
      <w:sz w:val="16"/>
      <w:szCs w:val="16"/>
    </w:rPr>
  </w:style>
  <w:style w:type="paragraph" w:customStyle="1" w:styleId="Style2">
    <w:name w:val="Style2"/>
    <w:basedOn w:val="Normalny"/>
    <w:rsid w:val="008A6449"/>
    <w:pPr>
      <w:widowControl w:val="0"/>
      <w:autoSpaceDE w:val="0"/>
      <w:autoSpaceDN w:val="0"/>
      <w:adjustRightInd w:val="0"/>
    </w:pPr>
  </w:style>
  <w:style w:type="character" w:customStyle="1" w:styleId="dane">
    <w:name w:val="dane"/>
    <w:basedOn w:val="Domylnaczcionkaakapitu"/>
    <w:rsid w:val="003D0A5B"/>
  </w:style>
  <w:style w:type="paragraph" w:customStyle="1" w:styleId="ZnakZnakZnakZnakZnakZnakZnakZnakZnakZnakZnakZnak">
    <w:name w:val="Znak Znak Znak Znak Znak Znak Znak Znak Znak Znak Znak Znak"/>
    <w:basedOn w:val="Normalny"/>
    <w:rsid w:val="0008765E"/>
    <w:rPr>
      <w:rFonts w:ascii="Arial" w:hAnsi="Arial" w:cs="Arial"/>
    </w:rPr>
  </w:style>
  <w:style w:type="paragraph" w:customStyle="1" w:styleId="ZnakZnakZnakZnakZnakZnakZnakZnakZnakZnakZnakZnak3">
    <w:name w:val="Znak Znak Znak Znak Znak Znak Znak Znak Znak Znak Znak Znak3"/>
    <w:basedOn w:val="Normalny"/>
    <w:rsid w:val="000B5909"/>
    <w:rPr>
      <w:rFonts w:ascii="Arial" w:hAnsi="Arial" w:cs="Arial"/>
    </w:rPr>
  </w:style>
  <w:style w:type="paragraph" w:customStyle="1" w:styleId="ZnakZnakZnakZnakZnakZnakZnakZnakZnakZnakZnakZnak2">
    <w:name w:val="Znak Znak Znak Znak Znak Znak Znak Znak Znak Znak Znak Znak2"/>
    <w:basedOn w:val="Normalny"/>
    <w:rsid w:val="00991206"/>
    <w:rPr>
      <w:rFonts w:ascii="Arial" w:hAnsi="Arial" w:cs="Arial"/>
    </w:rPr>
  </w:style>
  <w:style w:type="paragraph" w:customStyle="1" w:styleId="ZnakZnakZnakZnakZnakZnakZnakZnakZnakZnakZnakZnak1">
    <w:name w:val="Znak Znak Znak Znak Znak Znak Znak Znak Znak Znak Znak Znak1"/>
    <w:basedOn w:val="Normalny"/>
    <w:rsid w:val="00D9638F"/>
    <w:rPr>
      <w:rFonts w:ascii="Arial" w:hAnsi="Arial" w:cs="Arial"/>
    </w:rPr>
  </w:style>
  <w:style w:type="character" w:customStyle="1" w:styleId="st">
    <w:name w:val="st"/>
    <w:basedOn w:val="Domylnaczcionkaakapitu"/>
    <w:rsid w:val="0096572E"/>
  </w:style>
  <w:style w:type="paragraph" w:customStyle="1" w:styleId="ZnakZnakZnakZnakZnakZnakZnakZnakZnakZnakZnakZnak4">
    <w:name w:val="Znak Znak Znak Znak Znak Znak Znak Znak Znak Znak Znak Znak4"/>
    <w:basedOn w:val="Normalny"/>
    <w:rsid w:val="0022235B"/>
    <w:rPr>
      <w:rFonts w:ascii="Arial" w:hAnsi="Arial" w:cs="Arial"/>
    </w:rPr>
  </w:style>
  <w:style w:type="character" w:styleId="UyteHipercze">
    <w:name w:val="FollowedHyperlink"/>
    <w:basedOn w:val="Domylnaczcionkaakapitu"/>
    <w:uiPriority w:val="99"/>
    <w:semiHidden/>
    <w:unhideWhenUsed/>
    <w:rsid w:val="003E6869"/>
    <w:rPr>
      <w:color w:val="800080" w:themeColor="followedHyperlink"/>
      <w:u w:val="single"/>
    </w:rPr>
  </w:style>
  <w:style w:type="numbering" w:customStyle="1" w:styleId="WWNum61">
    <w:name w:val="WWNum61"/>
    <w:basedOn w:val="Bezlisty"/>
    <w:rsid w:val="00442C68"/>
    <w:pPr>
      <w:numPr>
        <w:numId w:val="3"/>
      </w:numPr>
    </w:pPr>
  </w:style>
  <w:style w:type="numbering" w:customStyle="1" w:styleId="WWNum62">
    <w:name w:val="WWNum62"/>
    <w:basedOn w:val="Bezlisty"/>
    <w:rsid w:val="00442C68"/>
    <w:pPr>
      <w:numPr>
        <w:numId w:val="4"/>
      </w:numPr>
    </w:pPr>
  </w:style>
  <w:style w:type="numbering" w:customStyle="1" w:styleId="WWNum64">
    <w:name w:val="WWNum64"/>
    <w:basedOn w:val="Bezlisty"/>
    <w:rsid w:val="00A763A4"/>
    <w:pPr>
      <w:numPr>
        <w:numId w:val="5"/>
      </w:numPr>
    </w:pPr>
  </w:style>
  <w:style w:type="numbering" w:customStyle="1" w:styleId="WWNum65">
    <w:name w:val="WWNum65"/>
    <w:basedOn w:val="Bezlisty"/>
    <w:rsid w:val="00A763A4"/>
    <w:pPr>
      <w:numPr>
        <w:numId w:val="6"/>
      </w:numPr>
    </w:pPr>
  </w:style>
  <w:style w:type="paragraph" w:customStyle="1" w:styleId="Textbody">
    <w:name w:val="Text body"/>
    <w:basedOn w:val="Standard"/>
    <w:rsid w:val="006F10B7"/>
    <w:pPr>
      <w:spacing w:after="120"/>
    </w:pPr>
  </w:style>
  <w:style w:type="numbering" w:customStyle="1" w:styleId="WWNum70">
    <w:name w:val="WWNum70"/>
    <w:basedOn w:val="Bezlisty"/>
    <w:rsid w:val="006F10B7"/>
    <w:pPr>
      <w:numPr>
        <w:numId w:val="7"/>
      </w:numPr>
    </w:pPr>
  </w:style>
  <w:style w:type="numbering" w:customStyle="1" w:styleId="WWNum71">
    <w:name w:val="WWNum71"/>
    <w:basedOn w:val="Bezlisty"/>
    <w:rsid w:val="006F10B7"/>
    <w:pPr>
      <w:numPr>
        <w:numId w:val="8"/>
      </w:numPr>
    </w:pPr>
  </w:style>
  <w:style w:type="paragraph" w:customStyle="1" w:styleId="NormalBold">
    <w:name w:val="NormalBold"/>
    <w:basedOn w:val="Normalny"/>
    <w:link w:val="NormalBoldChar"/>
    <w:rsid w:val="005D2164"/>
    <w:pPr>
      <w:widowControl w:val="0"/>
    </w:pPr>
    <w:rPr>
      <w:b/>
      <w:lang w:eastAsia="en-GB"/>
    </w:rPr>
  </w:style>
  <w:style w:type="character" w:customStyle="1" w:styleId="NormalBoldChar">
    <w:name w:val="NormalBold Char"/>
    <w:link w:val="NormalBold"/>
    <w:locked/>
    <w:rsid w:val="005D2164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5D2164"/>
    <w:rPr>
      <w:b/>
      <w:i/>
      <w:spacing w:val="0"/>
    </w:rPr>
  </w:style>
  <w:style w:type="paragraph" w:customStyle="1" w:styleId="Text1">
    <w:name w:val="Text 1"/>
    <w:basedOn w:val="Normalny"/>
    <w:rsid w:val="005D2164"/>
    <w:pPr>
      <w:spacing w:before="120" w:after="120"/>
      <w:ind w:left="850"/>
    </w:pPr>
    <w:rPr>
      <w:lang w:eastAsia="en-GB"/>
    </w:rPr>
  </w:style>
  <w:style w:type="paragraph" w:customStyle="1" w:styleId="NormalLeft">
    <w:name w:val="Normal Left"/>
    <w:basedOn w:val="Normalny"/>
    <w:rsid w:val="005D2164"/>
    <w:pPr>
      <w:spacing w:before="120" w:after="120"/>
    </w:pPr>
    <w:rPr>
      <w:lang w:eastAsia="en-GB"/>
    </w:rPr>
  </w:style>
  <w:style w:type="paragraph" w:customStyle="1" w:styleId="Tiret0">
    <w:name w:val="Tiret 0"/>
    <w:basedOn w:val="Normalny"/>
    <w:rsid w:val="005D2164"/>
    <w:pPr>
      <w:numPr>
        <w:numId w:val="9"/>
      </w:numPr>
      <w:spacing w:before="120" w:after="120"/>
    </w:pPr>
    <w:rPr>
      <w:lang w:eastAsia="en-GB"/>
    </w:rPr>
  </w:style>
  <w:style w:type="paragraph" w:customStyle="1" w:styleId="Tiret1">
    <w:name w:val="Tiret 1"/>
    <w:basedOn w:val="Normalny"/>
    <w:rsid w:val="005D2164"/>
    <w:pPr>
      <w:numPr>
        <w:numId w:val="10"/>
      </w:numPr>
      <w:spacing w:before="120" w:after="120"/>
    </w:pPr>
    <w:rPr>
      <w:lang w:eastAsia="en-GB"/>
    </w:rPr>
  </w:style>
  <w:style w:type="paragraph" w:customStyle="1" w:styleId="NumPar1">
    <w:name w:val="NumPar 1"/>
    <w:basedOn w:val="Normalny"/>
    <w:next w:val="Text1"/>
    <w:rsid w:val="005D2164"/>
    <w:pPr>
      <w:numPr>
        <w:numId w:val="11"/>
      </w:numPr>
      <w:spacing w:before="120" w:after="120"/>
    </w:pPr>
    <w:rPr>
      <w:lang w:eastAsia="en-GB"/>
    </w:rPr>
  </w:style>
  <w:style w:type="paragraph" w:customStyle="1" w:styleId="NumPar2">
    <w:name w:val="NumPar 2"/>
    <w:basedOn w:val="Normalny"/>
    <w:next w:val="Text1"/>
    <w:rsid w:val="005D2164"/>
    <w:pPr>
      <w:numPr>
        <w:ilvl w:val="1"/>
        <w:numId w:val="11"/>
      </w:numPr>
      <w:spacing w:before="120" w:after="120"/>
    </w:pPr>
    <w:rPr>
      <w:lang w:eastAsia="en-GB"/>
    </w:rPr>
  </w:style>
  <w:style w:type="paragraph" w:customStyle="1" w:styleId="NumPar3">
    <w:name w:val="NumPar 3"/>
    <w:basedOn w:val="Normalny"/>
    <w:next w:val="Text1"/>
    <w:rsid w:val="005D2164"/>
    <w:pPr>
      <w:numPr>
        <w:ilvl w:val="2"/>
        <w:numId w:val="11"/>
      </w:numPr>
      <w:spacing w:before="120" w:after="120"/>
    </w:pPr>
    <w:rPr>
      <w:lang w:eastAsia="en-GB"/>
    </w:rPr>
  </w:style>
  <w:style w:type="paragraph" w:customStyle="1" w:styleId="NumPar4">
    <w:name w:val="NumPar 4"/>
    <w:basedOn w:val="Normalny"/>
    <w:next w:val="Text1"/>
    <w:rsid w:val="005D2164"/>
    <w:pPr>
      <w:numPr>
        <w:ilvl w:val="3"/>
        <w:numId w:val="11"/>
      </w:numPr>
      <w:spacing w:before="120" w:after="120"/>
    </w:pPr>
    <w:rPr>
      <w:lang w:eastAsia="en-GB"/>
    </w:rPr>
  </w:style>
  <w:style w:type="paragraph" w:customStyle="1" w:styleId="ChapterTitle">
    <w:name w:val="ChapterTitle"/>
    <w:basedOn w:val="Normalny"/>
    <w:next w:val="Normalny"/>
    <w:rsid w:val="005D2164"/>
    <w:pPr>
      <w:keepNext/>
      <w:spacing w:before="120" w:after="360"/>
      <w:jc w:val="center"/>
    </w:pPr>
    <w:rPr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rsid w:val="005D2164"/>
    <w:pPr>
      <w:keepNext/>
      <w:spacing w:before="120" w:after="360"/>
      <w:jc w:val="center"/>
    </w:pPr>
    <w:rPr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rsid w:val="005D2164"/>
    <w:pPr>
      <w:spacing w:before="120" w:after="120"/>
      <w:jc w:val="center"/>
    </w:pPr>
    <w:rPr>
      <w:b/>
      <w:u w:val="single"/>
      <w:lang w:eastAsia="en-GB"/>
    </w:rPr>
  </w:style>
  <w:style w:type="paragraph" w:customStyle="1" w:styleId="00C2FCAA2DF749E1AD1DF710F7BE298E">
    <w:name w:val="00C2FCAA2DF749E1AD1DF710F7BE298E"/>
    <w:rsid w:val="0094647A"/>
    <w:rPr>
      <w:rFonts w:eastAsiaTheme="minorEastAsia"/>
      <w:lang w:eastAsia="pl-PL"/>
    </w:rPr>
  </w:style>
  <w:style w:type="paragraph" w:customStyle="1" w:styleId="Normalny1">
    <w:name w:val="Normalny1"/>
    <w:basedOn w:val="Normalny"/>
    <w:rsid w:val="00523504"/>
    <w:pPr>
      <w:suppressAutoHyphens/>
      <w:autoSpaceDE w:val="0"/>
    </w:pPr>
    <w:rPr>
      <w:lang w:eastAsia="ar-SA"/>
    </w:rPr>
  </w:style>
  <w:style w:type="paragraph" w:customStyle="1" w:styleId="Normalny11">
    <w:name w:val="Normalny11"/>
    <w:basedOn w:val="Normalny"/>
    <w:rsid w:val="00CC031B"/>
    <w:pPr>
      <w:suppressAutoHyphens/>
      <w:autoSpaceDE w:val="0"/>
    </w:pPr>
    <w:rPr>
      <w:lang w:eastAsia="ar-SA"/>
    </w:rPr>
  </w:style>
  <w:style w:type="character" w:customStyle="1" w:styleId="Odwoaniedokomentarza1">
    <w:name w:val="Odwołanie do komentarza1"/>
    <w:rsid w:val="006E7289"/>
    <w:rPr>
      <w:sz w:val="16"/>
      <w:szCs w:val="16"/>
    </w:rPr>
  </w:style>
  <w:style w:type="character" w:customStyle="1" w:styleId="changed-paragraph">
    <w:name w:val="changed-paragraph"/>
    <w:rsid w:val="00415DDD"/>
  </w:style>
  <w:style w:type="paragraph" w:customStyle="1" w:styleId="Tekstpodstawowy22">
    <w:name w:val="Tekst podstawowy 22"/>
    <w:basedOn w:val="Normalny"/>
    <w:rsid w:val="004076FD"/>
    <w:pPr>
      <w:spacing w:after="240" w:line="360" w:lineRule="atLeast"/>
    </w:pPr>
    <w:rPr>
      <w:rFonts w:ascii="Arial Narrow" w:hAnsi="Arial Narrow"/>
      <w:sz w:val="26"/>
      <w:szCs w:val="20"/>
    </w:rPr>
  </w:style>
  <w:style w:type="character" w:customStyle="1" w:styleId="ZnakZnak3">
    <w:name w:val="Znak Znak3"/>
    <w:semiHidden/>
    <w:qFormat/>
    <w:locked/>
    <w:rsid w:val="00845A0C"/>
    <w:rPr>
      <w:sz w:val="2"/>
      <w:szCs w:val="2"/>
    </w:rPr>
  </w:style>
  <w:style w:type="character" w:customStyle="1" w:styleId="ZnakZnak14">
    <w:name w:val="Znak Znak14"/>
    <w:semiHidden/>
    <w:qFormat/>
    <w:locked/>
    <w:rsid w:val="00303BD6"/>
    <w:rPr>
      <w:rFonts w:ascii="Arial" w:hAnsi="Arial" w:cs="Arial"/>
      <w:sz w:val="24"/>
      <w:szCs w:val="24"/>
      <w:lang w:val="pl-PL" w:eastAsia="pl-PL"/>
    </w:rPr>
  </w:style>
  <w:style w:type="character" w:customStyle="1" w:styleId="ZnakZnak16">
    <w:name w:val="Znak Znak16"/>
    <w:semiHidden/>
    <w:qFormat/>
    <w:locked/>
    <w:rsid w:val="0075407C"/>
    <w:rPr>
      <w:rFonts w:ascii="Calibri" w:hAnsi="Calibri" w:cs="Calibri"/>
      <w:b/>
      <w:bCs/>
    </w:rPr>
  </w:style>
  <w:style w:type="character" w:customStyle="1" w:styleId="Znakiprzypiswdolnych">
    <w:name w:val="Znaki przypisów dolnych"/>
    <w:rsid w:val="008078E8"/>
    <w:rPr>
      <w:vertAlign w:val="superscript"/>
    </w:rPr>
  </w:style>
  <w:style w:type="character" w:customStyle="1" w:styleId="Odwoanieprzypisudolnego1">
    <w:name w:val="Odwołanie przypisu dolnego1"/>
    <w:rsid w:val="008078E8"/>
    <w:rPr>
      <w:vertAlign w:val="superscript"/>
    </w:rPr>
  </w:style>
  <w:style w:type="character" w:customStyle="1" w:styleId="markedcontent">
    <w:name w:val="markedcontent"/>
    <w:basedOn w:val="Domylnaczcionkaakapitu"/>
    <w:rsid w:val="00CE3C00"/>
  </w:style>
  <w:style w:type="paragraph" w:customStyle="1" w:styleId="western">
    <w:name w:val="western"/>
    <w:basedOn w:val="Normalny"/>
    <w:rsid w:val="006E5889"/>
    <w:pPr>
      <w:spacing w:before="100" w:beforeAutospacing="1"/>
      <w:jc w:val="center"/>
    </w:pPr>
    <w:rPr>
      <w:rFonts w:ascii="Arial" w:eastAsia="Times New Roman" w:hAnsi="Arial" w:cs="Arial"/>
      <w:b/>
      <w:bCs/>
      <w:sz w:val="28"/>
      <w:szCs w:val="28"/>
      <w:lang w:eastAsia="pl-PL"/>
    </w:rPr>
  </w:style>
  <w:style w:type="paragraph" w:customStyle="1" w:styleId="ZnakZnakZnakZnak1">
    <w:name w:val="Znak Znak Znak Znak1"/>
    <w:basedOn w:val="Normalny"/>
    <w:rsid w:val="00603129"/>
    <w:pPr>
      <w:jc w:val="left"/>
    </w:pPr>
    <w:rPr>
      <w:rFonts w:ascii="Verdana" w:eastAsia="Times New Roman" w:hAnsi="Verdana"/>
      <w:bCs/>
      <w:sz w:val="20"/>
      <w:szCs w:val="20"/>
      <w:lang w:eastAsia="pl-PL"/>
    </w:rPr>
  </w:style>
  <w:style w:type="character" w:customStyle="1" w:styleId="TeksttreciPogrubienie">
    <w:name w:val="Tekst treści + Pogrubienie"/>
    <w:rsid w:val="003D0795"/>
    <w:rPr>
      <w:b/>
      <w:bCs/>
      <w:spacing w:val="0"/>
      <w:sz w:val="23"/>
      <w:szCs w:val="23"/>
    </w:rPr>
  </w:style>
  <w:style w:type="paragraph" w:customStyle="1" w:styleId="redniasiatka21">
    <w:name w:val="Średnia siatka 21"/>
    <w:uiPriority w:val="1"/>
    <w:qFormat/>
    <w:rsid w:val="00F76D62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paragraph" w:customStyle="1" w:styleId="Default1">
    <w:name w:val="Default1"/>
    <w:basedOn w:val="Normalny"/>
    <w:rsid w:val="00582976"/>
    <w:pPr>
      <w:widowControl w:val="0"/>
      <w:suppressAutoHyphens/>
      <w:autoSpaceDE w:val="0"/>
      <w:jc w:val="left"/>
    </w:pPr>
    <w:rPr>
      <w:rFonts w:ascii="Times New Roman" w:eastAsia="Times New Roman" w:hAnsi="Times New Roman"/>
      <w:color w:val="000000"/>
      <w:kern w:val="1"/>
      <w:sz w:val="24"/>
      <w:szCs w:val="24"/>
      <w:lang w:eastAsia="hi-IN" w:bidi="hi-IN"/>
    </w:rPr>
  </w:style>
  <w:style w:type="paragraph" w:customStyle="1" w:styleId="WW-Tekstpodstawowy3">
    <w:name w:val="WW-Tekst podstawowy 3"/>
    <w:basedOn w:val="Normalny"/>
    <w:rsid w:val="00023766"/>
    <w:pPr>
      <w:suppressAutoHyphens/>
      <w:jc w:val="left"/>
    </w:pPr>
    <w:rPr>
      <w:rFonts w:ascii="Times New Roman" w:eastAsia="Times New Roman" w:hAnsi="Times New Roman"/>
      <w:b/>
      <w:sz w:val="24"/>
      <w:szCs w:val="20"/>
      <w:lang w:eastAsia="pl-PL"/>
    </w:rPr>
  </w:style>
  <w:style w:type="paragraph" w:styleId="Podtytu">
    <w:name w:val="Subtitle"/>
    <w:basedOn w:val="Normalny"/>
    <w:next w:val="Normalny"/>
    <w:link w:val="PodtytuZnak"/>
    <w:rsid w:val="0055290A"/>
    <w:pPr>
      <w:keepNext/>
      <w:keepLines/>
      <w:spacing w:before="360" w:after="80" w:line="259" w:lineRule="auto"/>
      <w:jc w:val="left"/>
    </w:pPr>
    <w:rPr>
      <w:rFonts w:ascii="Georgia" w:eastAsia="Georgia" w:hAnsi="Georgia" w:cs="Georgia"/>
      <w:i/>
      <w:color w:val="666666"/>
      <w:sz w:val="48"/>
      <w:szCs w:val="48"/>
      <w:lang w:eastAsia="pl-PL"/>
    </w:rPr>
  </w:style>
  <w:style w:type="character" w:customStyle="1" w:styleId="PodtytuZnak">
    <w:name w:val="Podtytuł Znak"/>
    <w:basedOn w:val="Domylnaczcionkaakapitu"/>
    <w:link w:val="Podtytu"/>
    <w:rsid w:val="0055290A"/>
    <w:rPr>
      <w:rFonts w:ascii="Georgia" w:eastAsia="Georgia" w:hAnsi="Georgia" w:cs="Georgia"/>
      <w:i/>
      <w:color w:val="666666"/>
      <w:sz w:val="48"/>
      <w:szCs w:val="48"/>
      <w:lang w:eastAsia="pl-PL"/>
    </w:rPr>
  </w:style>
  <w:style w:type="character" w:customStyle="1" w:styleId="fn-ref">
    <w:name w:val="fn-ref"/>
    <w:basedOn w:val="Domylnaczcionkaakapitu"/>
    <w:rsid w:val="008D5F30"/>
  </w:style>
  <w:style w:type="paragraph" w:customStyle="1" w:styleId="1">
    <w:name w:val="1."/>
    <w:basedOn w:val="Normalny"/>
    <w:qFormat/>
    <w:rsid w:val="000F52B1"/>
    <w:pPr>
      <w:suppressAutoHyphens/>
      <w:snapToGrid w:val="0"/>
      <w:spacing w:line="258" w:lineRule="atLeast"/>
      <w:ind w:left="227" w:hanging="227"/>
    </w:pPr>
    <w:rPr>
      <w:rFonts w:ascii="FrankfurtGothic" w:eastAsia="Times New Roman" w:hAnsi="FrankfurtGothic"/>
      <w:color w:val="000000"/>
      <w:kern w:val="1"/>
      <w:sz w:val="19"/>
      <w:szCs w:val="20"/>
      <w:lang w:eastAsia="ar-SA"/>
    </w:rPr>
  </w:style>
  <w:style w:type="paragraph" w:customStyle="1" w:styleId="awciety">
    <w:name w:val="a) wciety"/>
    <w:basedOn w:val="Normalny"/>
    <w:rsid w:val="000F52B1"/>
    <w:pPr>
      <w:suppressAutoHyphens/>
      <w:snapToGrid w:val="0"/>
      <w:spacing w:line="258" w:lineRule="atLeast"/>
      <w:ind w:left="567" w:hanging="238"/>
    </w:pPr>
    <w:rPr>
      <w:rFonts w:ascii="FrankfurtGothic" w:eastAsia="Times New Roman" w:hAnsi="FrankfurtGothic"/>
      <w:color w:val="000000"/>
      <w:kern w:val="2"/>
      <w:sz w:val="19"/>
      <w:szCs w:val="20"/>
      <w:lang w:eastAsia="ar-SA"/>
    </w:rPr>
  </w:style>
  <w:style w:type="character" w:customStyle="1" w:styleId="WW8Num3z0">
    <w:name w:val="WW8Num3z0"/>
    <w:rsid w:val="00C92AFD"/>
    <w:rPr>
      <w:rFonts w:ascii="Symbol" w:hAnsi="Symbol" w:cs="Symbol" w:hint="default"/>
    </w:rPr>
  </w:style>
  <w:style w:type="character" w:customStyle="1" w:styleId="object">
    <w:name w:val="object"/>
    <w:rsid w:val="00EB5F6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818BC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EB3FD5"/>
    <w:pPr>
      <w:keepNext/>
      <w:jc w:val="right"/>
      <w:outlineLvl w:val="0"/>
    </w:pPr>
    <w:rPr>
      <w:rFonts w:ascii="Arial" w:hAnsi="Arial" w:cs="Arial"/>
      <w:b/>
      <w:bCs/>
    </w:rPr>
  </w:style>
  <w:style w:type="paragraph" w:styleId="Nagwek2">
    <w:name w:val="heading 2"/>
    <w:basedOn w:val="Normalny"/>
    <w:next w:val="Normalny"/>
    <w:link w:val="Nagwek2Znak"/>
    <w:qFormat/>
    <w:rsid w:val="00EB3FD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EB3FD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link w:val="Nagwek4Znak"/>
    <w:autoRedefine/>
    <w:qFormat/>
    <w:rsid w:val="00EB3FD5"/>
    <w:pPr>
      <w:keepNext/>
      <w:tabs>
        <w:tab w:val="num" w:pos="864"/>
      </w:tabs>
      <w:spacing w:before="60" w:after="60"/>
      <w:ind w:left="864" w:hanging="864"/>
      <w:outlineLvl w:val="3"/>
    </w:pPr>
    <w:rPr>
      <w:bCs/>
    </w:rPr>
  </w:style>
  <w:style w:type="paragraph" w:styleId="Nagwek5">
    <w:name w:val="heading 5"/>
    <w:basedOn w:val="Normalny"/>
    <w:next w:val="Normalny"/>
    <w:link w:val="Nagwek5Znak"/>
    <w:qFormat/>
    <w:rsid w:val="00EB3FD5"/>
    <w:pPr>
      <w:tabs>
        <w:tab w:val="num" w:pos="1008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EB3FD5"/>
    <w:pPr>
      <w:tabs>
        <w:tab w:val="num" w:pos="1152"/>
      </w:tabs>
      <w:spacing w:before="240" w:after="60"/>
      <w:ind w:left="1152" w:hanging="1152"/>
      <w:outlineLvl w:val="5"/>
    </w:pPr>
    <w:rPr>
      <w:b/>
      <w:bCs/>
    </w:rPr>
  </w:style>
  <w:style w:type="paragraph" w:styleId="Nagwek7">
    <w:name w:val="heading 7"/>
    <w:basedOn w:val="Normalny"/>
    <w:next w:val="Normalny"/>
    <w:link w:val="Nagwek7Znak"/>
    <w:qFormat/>
    <w:rsid w:val="00EB3FD5"/>
    <w:pPr>
      <w:tabs>
        <w:tab w:val="num" w:pos="1296"/>
      </w:tabs>
      <w:spacing w:before="240" w:after="60"/>
      <w:ind w:left="1296" w:hanging="1296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EB3FD5"/>
    <w:pPr>
      <w:tabs>
        <w:tab w:val="num" w:pos="1440"/>
      </w:tabs>
      <w:spacing w:before="240" w:after="60"/>
      <w:ind w:left="1440" w:hanging="144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EB3FD5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B3FD5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EB3FD5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EB3FD5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EB3FD5"/>
    <w:rPr>
      <w:rFonts w:ascii="Times New Roman" w:eastAsia="Times New Roman" w:hAnsi="Times New Roman" w:cs="Times New Roman"/>
      <w:b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EB3FD5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EB3FD5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EB3FD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EB3FD5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EB3FD5"/>
    <w:rPr>
      <w:rFonts w:ascii="Arial" w:eastAsia="Times New Roman" w:hAnsi="Arial" w:cs="Arial"/>
      <w:lang w:eastAsia="pl-PL"/>
    </w:rPr>
  </w:style>
  <w:style w:type="character" w:styleId="Hipercze">
    <w:name w:val="Hyperlink"/>
    <w:rsid w:val="00EB3FD5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EB3FD5"/>
  </w:style>
  <w:style w:type="character" w:customStyle="1" w:styleId="TekstpodstawowyZnak">
    <w:name w:val="Tekst podstawowy Znak"/>
    <w:basedOn w:val="Domylnaczcionkaakapitu"/>
    <w:link w:val="Tekstpodstawowy"/>
    <w:rsid w:val="00EB3F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EB3FD5"/>
    <w:rPr>
      <w:color w:val="FF000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EB3FD5"/>
    <w:rPr>
      <w:rFonts w:ascii="Times New Roman" w:eastAsia="Times New Roman" w:hAnsi="Times New Roman" w:cs="Times New Roman"/>
      <w:color w:val="FF0000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EB3FD5"/>
    <w:rPr>
      <w:b/>
      <w:bCs/>
    </w:rPr>
  </w:style>
  <w:style w:type="character" w:customStyle="1" w:styleId="Tekstpodstawowy3Znak">
    <w:name w:val="Tekst podstawowy 3 Znak"/>
    <w:basedOn w:val="Domylnaczcionkaakapitu"/>
    <w:link w:val="Tekstpodstawowy3"/>
    <w:rsid w:val="00EB3FD5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EB3FD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EB3FD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rsid w:val="00EB3FD5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B3FD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EB3FD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B3FD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B3FD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EB3FD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3FD5"/>
    <w:rPr>
      <w:rFonts w:ascii="Tahoma" w:eastAsia="Times New Roman" w:hAnsi="Tahoma" w:cs="Tahoma"/>
      <w:sz w:val="16"/>
      <w:szCs w:val="16"/>
      <w:lang w:eastAsia="pl-PL"/>
    </w:rPr>
  </w:style>
  <w:style w:type="paragraph" w:styleId="Mapadokumentu">
    <w:name w:val="Document Map"/>
    <w:basedOn w:val="Normalny"/>
    <w:link w:val="MapadokumentuZnak"/>
    <w:semiHidden/>
    <w:rsid w:val="00EB3FD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semiHidden/>
    <w:rsid w:val="00EB3FD5"/>
    <w:rPr>
      <w:rFonts w:ascii="Tahoma" w:eastAsia="Times New Roman" w:hAnsi="Tahoma" w:cs="Tahoma"/>
      <w:sz w:val="20"/>
      <w:szCs w:val="20"/>
      <w:shd w:val="clear" w:color="auto" w:fill="000080"/>
      <w:lang w:eastAsia="pl-PL"/>
    </w:rPr>
  </w:style>
  <w:style w:type="paragraph" w:styleId="Nagwek">
    <w:name w:val="header"/>
    <w:basedOn w:val="Normalny"/>
    <w:link w:val="NagwekZnak"/>
    <w:rsid w:val="00EB3F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B3F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EB3F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B3FD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EB3FD5"/>
  </w:style>
  <w:style w:type="paragraph" w:styleId="Tekstpodstawowywcity3">
    <w:name w:val="Body Text Indent 3"/>
    <w:basedOn w:val="Normalny"/>
    <w:link w:val="Tekstpodstawowywcity3Znak"/>
    <w:rsid w:val="00EB3FD5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B3FD5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aliases w:val="normalny tekst,CW_Lista,sw tekst,Normal,Akapit z listą3,Akapit z listą31,Numerowanie,Akapit z listą BS,Data wydania,Wypunktowanie,BulletC,Wyliczanie,Obiekt,Bullets,Preambuła,T_SZ_List Paragraph,L1,Akapit z listą1,2 heading,A_wyliczenie,lp"/>
    <w:basedOn w:val="Normalny"/>
    <w:link w:val="AkapitzlistZnak"/>
    <w:uiPriority w:val="34"/>
    <w:qFormat/>
    <w:rsid w:val="00EB3FD5"/>
    <w:pPr>
      <w:spacing w:after="200" w:line="276" w:lineRule="auto"/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rsid w:val="00EB3FD5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EB3FD5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EB3F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link w:val="TytuZnak"/>
    <w:qFormat/>
    <w:rsid w:val="00EB3FD5"/>
    <w:pPr>
      <w:spacing w:line="360" w:lineRule="auto"/>
      <w:jc w:val="center"/>
    </w:pPr>
    <w:rPr>
      <w:b/>
      <w:bCs/>
      <w:sz w:val="26"/>
      <w:szCs w:val="26"/>
    </w:rPr>
  </w:style>
  <w:style w:type="character" w:customStyle="1" w:styleId="TytuZnak">
    <w:name w:val="Tytuł Znak"/>
    <w:basedOn w:val="Domylnaczcionkaakapitu"/>
    <w:link w:val="Tytu"/>
    <w:rsid w:val="00EB3FD5"/>
    <w:rPr>
      <w:rFonts w:ascii="Times New Roman" w:eastAsia="Times New Roman" w:hAnsi="Times New Roman" w:cs="Times New Roman"/>
      <w:b/>
      <w:bCs/>
      <w:sz w:val="26"/>
      <w:szCs w:val="26"/>
      <w:lang w:eastAsia="pl-PL"/>
    </w:rPr>
  </w:style>
  <w:style w:type="paragraph" w:customStyle="1" w:styleId="Wyliczcyfr1">
    <w:name w:val="Wylicz.cyfr_1"/>
    <w:basedOn w:val="Normalny"/>
    <w:rsid w:val="00EB3FD5"/>
    <w:pPr>
      <w:numPr>
        <w:numId w:val="1"/>
      </w:numPr>
      <w:spacing w:after="60" w:line="300" w:lineRule="auto"/>
      <w:ind w:left="567" w:hanging="567"/>
    </w:pPr>
    <w:rPr>
      <w:sz w:val="32"/>
      <w:szCs w:val="20"/>
    </w:rPr>
  </w:style>
  <w:style w:type="paragraph" w:customStyle="1" w:styleId="Tekstpodstawowy21">
    <w:name w:val="Tekst podstawowy 21"/>
    <w:basedOn w:val="Normalny"/>
    <w:rsid w:val="00EB3FD5"/>
    <w:pPr>
      <w:spacing w:after="240" w:line="360" w:lineRule="atLeast"/>
    </w:pPr>
    <w:rPr>
      <w:rFonts w:ascii="Arial Narrow" w:hAnsi="Arial Narrow"/>
      <w:sz w:val="26"/>
      <w:szCs w:val="20"/>
    </w:rPr>
  </w:style>
  <w:style w:type="paragraph" w:customStyle="1" w:styleId="Bartek">
    <w:name w:val="Bartek"/>
    <w:basedOn w:val="Normalny"/>
    <w:rsid w:val="00EB3FD5"/>
    <w:rPr>
      <w:sz w:val="28"/>
      <w:szCs w:val="20"/>
    </w:rPr>
  </w:style>
  <w:style w:type="paragraph" w:customStyle="1" w:styleId="Default">
    <w:name w:val="Default"/>
    <w:rsid w:val="00EB3FD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msonormalcxsppierwsze">
    <w:name w:val="msonormalcxsppierwsze"/>
    <w:basedOn w:val="Normalny"/>
    <w:rsid w:val="00EB3FD5"/>
    <w:pPr>
      <w:spacing w:before="100" w:beforeAutospacing="1" w:after="100" w:afterAutospacing="1"/>
    </w:pPr>
  </w:style>
  <w:style w:type="paragraph" w:styleId="Poprawka">
    <w:name w:val="Revision"/>
    <w:hidden/>
    <w:uiPriority w:val="99"/>
    <w:semiHidden/>
    <w:rsid w:val="00EB3F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B3FD5"/>
    <w:rPr>
      <w:rFonts w:ascii="Verdana" w:hAnsi="Verdana"/>
      <w:bCs/>
      <w:sz w:val="20"/>
      <w:szCs w:val="20"/>
    </w:rPr>
  </w:style>
  <w:style w:type="character" w:customStyle="1" w:styleId="dane1">
    <w:name w:val="dane1"/>
    <w:rsid w:val="00EB3FD5"/>
    <w:rPr>
      <w:color w:val="0000CD"/>
    </w:rPr>
  </w:style>
  <w:style w:type="paragraph" w:styleId="NormalnyWeb">
    <w:name w:val="Normal (Web)"/>
    <w:basedOn w:val="Normalny"/>
    <w:unhideWhenUsed/>
    <w:rsid w:val="00EB3FD5"/>
    <w:pPr>
      <w:spacing w:before="100" w:beforeAutospacing="1" w:after="100" w:afterAutospacing="1"/>
    </w:pPr>
  </w:style>
  <w:style w:type="character" w:styleId="Pogrubienie">
    <w:name w:val="Strong"/>
    <w:uiPriority w:val="22"/>
    <w:qFormat/>
    <w:rsid w:val="00EB3FD5"/>
    <w:rPr>
      <w:b/>
      <w:bCs/>
    </w:rPr>
  </w:style>
  <w:style w:type="character" w:customStyle="1" w:styleId="text">
    <w:name w:val="text"/>
    <w:rsid w:val="00EB3FD5"/>
  </w:style>
  <w:style w:type="character" w:customStyle="1" w:styleId="AkapitzlistZnak">
    <w:name w:val="Akapit z listą Znak"/>
    <w:aliases w:val="normalny tekst Znak,CW_Lista Znak,sw tekst Znak,Normal Znak,Akapit z listą3 Znak,Akapit z listą31 Znak,Numerowanie Znak,Akapit z listą BS Znak,Data wydania Znak,Wypunktowanie Znak,BulletC Znak,Wyliczanie Znak,Obiekt Znak,Bullets Znak"/>
    <w:link w:val="Akapitzlist"/>
    <w:qFormat/>
    <w:rsid w:val="00EB3FD5"/>
    <w:rPr>
      <w:rFonts w:ascii="Calibri" w:eastAsia="Calibri" w:hAnsi="Calibri" w:cs="Times New Roman"/>
    </w:rPr>
  </w:style>
  <w:style w:type="paragraph" w:customStyle="1" w:styleId="Tekstpodstawowywcity21">
    <w:name w:val="Tekst podstawowy wcięty 21"/>
    <w:basedOn w:val="Normalny"/>
    <w:rsid w:val="00EB3FD5"/>
    <w:pPr>
      <w:suppressAutoHyphens/>
      <w:overflowPunct w:val="0"/>
      <w:autoSpaceDE w:val="0"/>
      <w:spacing w:line="360" w:lineRule="auto"/>
      <w:ind w:left="709"/>
    </w:pPr>
    <w:rPr>
      <w:rFonts w:ascii="Arial" w:hAnsi="Arial" w:cs="Century Gothic"/>
      <w:szCs w:val="20"/>
      <w:lang w:eastAsia="ar-SA"/>
    </w:rPr>
  </w:style>
  <w:style w:type="character" w:customStyle="1" w:styleId="highlight">
    <w:name w:val="highlight"/>
    <w:rsid w:val="00EB3FD5"/>
  </w:style>
  <w:style w:type="paragraph" w:styleId="Tekstprzypisukocowego">
    <w:name w:val="endnote text"/>
    <w:basedOn w:val="Normalny"/>
    <w:link w:val="TekstprzypisukocowegoZnak"/>
    <w:uiPriority w:val="99"/>
    <w:rsid w:val="00EB3FD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EB3FD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rsid w:val="00EB3FD5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EB3FD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B3FD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EB3FD5"/>
    <w:rPr>
      <w:vertAlign w:val="superscript"/>
    </w:rPr>
  </w:style>
  <w:style w:type="paragraph" w:customStyle="1" w:styleId="Tekstpodstawowy23">
    <w:name w:val="Tekst podstawowy 23"/>
    <w:basedOn w:val="Normalny"/>
    <w:rsid w:val="00EB3FD5"/>
    <w:pPr>
      <w:tabs>
        <w:tab w:val="left" w:pos="0"/>
      </w:tabs>
      <w:suppressAutoHyphens/>
      <w:overflowPunct w:val="0"/>
      <w:autoSpaceDE w:val="0"/>
      <w:ind w:left="425" w:hanging="426"/>
      <w:jc w:val="center"/>
    </w:pPr>
    <w:rPr>
      <w:rFonts w:ascii="Arial" w:hAnsi="Arial"/>
      <w:szCs w:val="20"/>
      <w:lang w:eastAsia="ar-SA"/>
    </w:rPr>
  </w:style>
  <w:style w:type="paragraph" w:customStyle="1" w:styleId="Tekstpodstawowy32">
    <w:name w:val="Tekst podstawowy 32"/>
    <w:basedOn w:val="Normalny"/>
    <w:rsid w:val="00EB3FD5"/>
    <w:pPr>
      <w:tabs>
        <w:tab w:val="left" w:pos="-2268"/>
      </w:tabs>
      <w:suppressAutoHyphens/>
      <w:overflowPunct w:val="0"/>
      <w:autoSpaceDE w:val="0"/>
    </w:pPr>
    <w:rPr>
      <w:rFonts w:ascii="Arial" w:hAnsi="Arial"/>
      <w:b/>
      <w:szCs w:val="20"/>
      <w:lang w:eastAsia="ar-SA"/>
    </w:rPr>
  </w:style>
  <w:style w:type="character" w:customStyle="1" w:styleId="pktZnak">
    <w:name w:val="pkt Znak"/>
    <w:link w:val="pkt"/>
    <w:uiPriority w:val="99"/>
    <w:locked/>
    <w:rsid w:val="00EB3FD5"/>
    <w:rPr>
      <w:sz w:val="24"/>
    </w:rPr>
  </w:style>
  <w:style w:type="paragraph" w:customStyle="1" w:styleId="pkt">
    <w:name w:val="pkt"/>
    <w:basedOn w:val="Normalny"/>
    <w:link w:val="pktZnak"/>
    <w:rsid w:val="00EB3FD5"/>
    <w:pPr>
      <w:spacing w:before="60" w:after="60"/>
      <w:ind w:left="851" w:hanging="295"/>
    </w:pPr>
    <w:rPr>
      <w:rFonts w:asciiTheme="minorHAnsi" w:eastAsiaTheme="minorHAnsi" w:hAnsiTheme="minorHAnsi" w:cstheme="minorBidi"/>
    </w:rPr>
  </w:style>
  <w:style w:type="character" w:styleId="Uwydatnienie">
    <w:name w:val="Emphasis"/>
    <w:uiPriority w:val="20"/>
    <w:qFormat/>
    <w:rsid w:val="00EB3FD5"/>
    <w:rPr>
      <w:i/>
      <w:iCs/>
    </w:rPr>
  </w:style>
  <w:style w:type="paragraph" w:styleId="Zwykytekst">
    <w:name w:val="Plain Text"/>
    <w:basedOn w:val="Normalny"/>
    <w:link w:val="ZwykytekstZnak"/>
    <w:rsid w:val="00EB3FD5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EB3FD5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Lista">
    <w:name w:val="List"/>
    <w:basedOn w:val="Tekstpodstawowy"/>
    <w:rsid w:val="00EB3FD5"/>
    <w:rPr>
      <w:rFonts w:ascii="Arial" w:hAnsi="Arial" w:cs="Tahoma"/>
      <w:sz w:val="20"/>
      <w:szCs w:val="20"/>
      <w:lang w:eastAsia="ar-SA"/>
    </w:rPr>
  </w:style>
  <w:style w:type="character" w:customStyle="1" w:styleId="WW8Num25z0">
    <w:name w:val="WW8Num25z0"/>
    <w:rsid w:val="00EB3FD5"/>
    <w:rPr>
      <w:rFonts w:ascii="Symbol" w:hAnsi="Symbol"/>
    </w:rPr>
  </w:style>
  <w:style w:type="character" w:customStyle="1" w:styleId="WW-Absatz-Standardschriftart1">
    <w:name w:val="WW-Absatz-Standardschriftart1"/>
    <w:rsid w:val="00EB3FD5"/>
  </w:style>
  <w:style w:type="character" w:customStyle="1" w:styleId="h11">
    <w:name w:val="h11"/>
    <w:rsid w:val="00EB3FD5"/>
    <w:rPr>
      <w:rFonts w:ascii="Verdana" w:hAnsi="Verdana" w:hint="default"/>
      <w:b/>
      <w:bCs/>
      <w:i w:val="0"/>
      <w:iCs w:val="0"/>
      <w:sz w:val="23"/>
      <w:szCs w:val="23"/>
    </w:rPr>
  </w:style>
  <w:style w:type="paragraph" w:customStyle="1" w:styleId="BodyText21">
    <w:name w:val="Body Text 21"/>
    <w:basedOn w:val="Normalny"/>
    <w:rsid w:val="00EB3FD5"/>
    <w:pPr>
      <w:tabs>
        <w:tab w:val="left" w:pos="0"/>
      </w:tabs>
    </w:pPr>
    <w:rPr>
      <w:szCs w:val="20"/>
    </w:rPr>
  </w:style>
  <w:style w:type="paragraph" w:customStyle="1" w:styleId="Standard">
    <w:name w:val="Standard"/>
    <w:rsid w:val="00EB3FD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Legenda">
    <w:name w:val="caption"/>
    <w:basedOn w:val="Normalny"/>
    <w:next w:val="Normalny"/>
    <w:unhideWhenUsed/>
    <w:qFormat/>
    <w:rsid w:val="00EB3FD5"/>
    <w:rPr>
      <w:b/>
      <w:bCs/>
      <w:sz w:val="20"/>
      <w:szCs w:val="20"/>
    </w:rPr>
  </w:style>
  <w:style w:type="paragraph" w:customStyle="1" w:styleId="Tekstpodstawowy211">
    <w:name w:val="Tekst podstawowy 211"/>
    <w:basedOn w:val="Normalny"/>
    <w:rsid w:val="00EB3FD5"/>
    <w:pPr>
      <w:spacing w:after="240" w:line="360" w:lineRule="atLeast"/>
    </w:pPr>
    <w:rPr>
      <w:rFonts w:ascii="Arial Narrow" w:hAnsi="Arial Narrow"/>
      <w:sz w:val="26"/>
      <w:szCs w:val="20"/>
    </w:rPr>
  </w:style>
  <w:style w:type="paragraph" w:styleId="Bezodstpw">
    <w:name w:val="No Spacing"/>
    <w:uiPriority w:val="1"/>
    <w:qFormat/>
    <w:rsid w:val="00261BC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txt-new">
    <w:name w:val="txt-new"/>
    <w:rsid w:val="00016E6D"/>
  </w:style>
  <w:style w:type="character" w:customStyle="1" w:styleId="FontStyle15">
    <w:name w:val="Font Style15"/>
    <w:rsid w:val="00693461"/>
    <w:rPr>
      <w:rFonts w:ascii="Times New Roman" w:hAnsi="Times New Roman" w:cs="Times New Roman"/>
      <w:b/>
      <w:bCs/>
      <w:sz w:val="16"/>
      <w:szCs w:val="16"/>
    </w:rPr>
  </w:style>
  <w:style w:type="paragraph" w:customStyle="1" w:styleId="Style2">
    <w:name w:val="Style2"/>
    <w:basedOn w:val="Normalny"/>
    <w:rsid w:val="008A6449"/>
    <w:pPr>
      <w:widowControl w:val="0"/>
      <w:autoSpaceDE w:val="0"/>
      <w:autoSpaceDN w:val="0"/>
      <w:adjustRightInd w:val="0"/>
    </w:pPr>
  </w:style>
  <w:style w:type="character" w:customStyle="1" w:styleId="dane">
    <w:name w:val="dane"/>
    <w:basedOn w:val="Domylnaczcionkaakapitu"/>
    <w:rsid w:val="003D0A5B"/>
  </w:style>
  <w:style w:type="paragraph" w:customStyle="1" w:styleId="ZnakZnakZnakZnakZnakZnakZnakZnakZnakZnakZnakZnak">
    <w:name w:val="Znak Znak Znak Znak Znak Znak Znak Znak Znak Znak Znak Znak"/>
    <w:basedOn w:val="Normalny"/>
    <w:rsid w:val="0008765E"/>
    <w:rPr>
      <w:rFonts w:ascii="Arial" w:hAnsi="Arial" w:cs="Arial"/>
    </w:rPr>
  </w:style>
  <w:style w:type="paragraph" w:customStyle="1" w:styleId="ZnakZnakZnakZnakZnakZnakZnakZnakZnakZnakZnakZnak3">
    <w:name w:val="Znak Znak Znak Znak Znak Znak Znak Znak Znak Znak Znak Znak3"/>
    <w:basedOn w:val="Normalny"/>
    <w:rsid w:val="000B5909"/>
    <w:rPr>
      <w:rFonts w:ascii="Arial" w:hAnsi="Arial" w:cs="Arial"/>
    </w:rPr>
  </w:style>
  <w:style w:type="paragraph" w:customStyle="1" w:styleId="ZnakZnakZnakZnakZnakZnakZnakZnakZnakZnakZnakZnak2">
    <w:name w:val="Znak Znak Znak Znak Znak Znak Znak Znak Znak Znak Znak Znak2"/>
    <w:basedOn w:val="Normalny"/>
    <w:rsid w:val="00991206"/>
    <w:rPr>
      <w:rFonts w:ascii="Arial" w:hAnsi="Arial" w:cs="Arial"/>
    </w:rPr>
  </w:style>
  <w:style w:type="paragraph" w:customStyle="1" w:styleId="ZnakZnakZnakZnakZnakZnakZnakZnakZnakZnakZnakZnak1">
    <w:name w:val="Znak Znak Znak Znak Znak Znak Znak Znak Znak Znak Znak Znak1"/>
    <w:basedOn w:val="Normalny"/>
    <w:rsid w:val="00D9638F"/>
    <w:rPr>
      <w:rFonts w:ascii="Arial" w:hAnsi="Arial" w:cs="Arial"/>
    </w:rPr>
  </w:style>
  <w:style w:type="character" w:customStyle="1" w:styleId="st">
    <w:name w:val="st"/>
    <w:basedOn w:val="Domylnaczcionkaakapitu"/>
    <w:rsid w:val="0096572E"/>
  </w:style>
  <w:style w:type="paragraph" w:customStyle="1" w:styleId="ZnakZnakZnakZnakZnakZnakZnakZnakZnakZnakZnakZnak4">
    <w:name w:val="Znak Znak Znak Znak Znak Znak Znak Znak Znak Znak Znak Znak4"/>
    <w:basedOn w:val="Normalny"/>
    <w:rsid w:val="0022235B"/>
    <w:rPr>
      <w:rFonts w:ascii="Arial" w:hAnsi="Arial" w:cs="Arial"/>
    </w:rPr>
  </w:style>
  <w:style w:type="character" w:styleId="UyteHipercze">
    <w:name w:val="FollowedHyperlink"/>
    <w:basedOn w:val="Domylnaczcionkaakapitu"/>
    <w:uiPriority w:val="99"/>
    <w:semiHidden/>
    <w:unhideWhenUsed/>
    <w:rsid w:val="003E6869"/>
    <w:rPr>
      <w:color w:val="800080" w:themeColor="followedHyperlink"/>
      <w:u w:val="single"/>
    </w:rPr>
  </w:style>
  <w:style w:type="numbering" w:customStyle="1" w:styleId="WWNum61">
    <w:name w:val="WWNum61"/>
    <w:basedOn w:val="Bezlisty"/>
    <w:rsid w:val="00442C68"/>
    <w:pPr>
      <w:numPr>
        <w:numId w:val="3"/>
      </w:numPr>
    </w:pPr>
  </w:style>
  <w:style w:type="numbering" w:customStyle="1" w:styleId="WWNum62">
    <w:name w:val="WWNum62"/>
    <w:basedOn w:val="Bezlisty"/>
    <w:rsid w:val="00442C68"/>
    <w:pPr>
      <w:numPr>
        <w:numId w:val="4"/>
      </w:numPr>
    </w:pPr>
  </w:style>
  <w:style w:type="numbering" w:customStyle="1" w:styleId="WWNum64">
    <w:name w:val="WWNum64"/>
    <w:basedOn w:val="Bezlisty"/>
    <w:rsid w:val="00A763A4"/>
    <w:pPr>
      <w:numPr>
        <w:numId w:val="5"/>
      </w:numPr>
    </w:pPr>
  </w:style>
  <w:style w:type="numbering" w:customStyle="1" w:styleId="WWNum65">
    <w:name w:val="WWNum65"/>
    <w:basedOn w:val="Bezlisty"/>
    <w:rsid w:val="00A763A4"/>
    <w:pPr>
      <w:numPr>
        <w:numId w:val="6"/>
      </w:numPr>
    </w:pPr>
  </w:style>
  <w:style w:type="paragraph" w:customStyle="1" w:styleId="Textbody">
    <w:name w:val="Text body"/>
    <w:basedOn w:val="Standard"/>
    <w:rsid w:val="006F10B7"/>
    <w:pPr>
      <w:spacing w:after="120"/>
    </w:pPr>
  </w:style>
  <w:style w:type="numbering" w:customStyle="1" w:styleId="WWNum70">
    <w:name w:val="WWNum70"/>
    <w:basedOn w:val="Bezlisty"/>
    <w:rsid w:val="006F10B7"/>
    <w:pPr>
      <w:numPr>
        <w:numId w:val="7"/>
      </w:numPr>
    </w:pPr>
  </w:style>
  <w:style w:type="numbering" w:customStyle="1" w:styleId="WWNum71">
    <w:name w:val="WWNum71"/>
    <w:basedOn w:val="Bezlisty"/>
    <w:rsid w:val="006F10B7"/>
    <w:pPr>
      <w:numPr>
        <w:numId w:val="8"/>
      </w:numPr>
    </w:pPr>
  </w:style>
  <w:style w:type="paragraph" w:customStyle="1" w:styleId="NormalBold">
    <w:name w:val="NormalBold"/>
    <w:basedOn w:val="Normalny"/>
    <w:link w:val="NormalBoldChar"/>
    <w:rsid w:val="005D2164"/>
    <w:pPr>
      <w:widowControl w:val="0"/>
    </w:pPr>
    <w:rPr>
      <w:b/>
      <w:lang w:eastAsia="en-GB"/>
    </w:rPr>
  </w:style>
  <w:style w:type="character" w:customStyle="1" w:styleId="NormalBoldChar">
    <w:name w:val="NormalBold Char"/>
    <w:link w:val="NormalBold"/>
    <w:locked/>
    <w:rsid w:val="005D2164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5D2164"/>
    <w:rPr>
      <w:b/>
      <w:i/>
      <w:spacing w:val="0"/>
    </w:rPr>
  </w:style>
  <w:style w:type="paragraph" w:customStyle="1" w:styleId="Text1">
    <w:name w:val="Text 1"/>
    <w:basedOn w:val="Normalny"/>
    <w:rsid w:val="005D2164"/>
    <w:pPr>
      <w:spacing w:before="120" w:after="120"/>
      <w:ind w:left="850"/>
    </w:pPr>
    <w:rPr>
      <w:lang w:eastAsia="en-GB"/>
    </w:rPr>
  </w:style>
  <w:style w:type="paragraph" w:customStyle="1" w:styleId="NormalLeft">
    <w:name w:val="Normal Left"/>
    <w:basedOn w:val="Normalny"/>
    <w:rsid w:val="005D2164"/>
    <w:pPr>
      <w:spacing w:before="120" w:after="120"/>
    </w:pPr>
    <w:rPr>
      <w:lang w:eastAsia="en-GB"/>
    </w:rPr>
  </w:style>
  <w:style w:type="paragraph" w:customStyle="1" w:styleId="Tiret0">
    <w:name w:val="Tiret 0"/>
    <w:basedOn w:val="Normalny"/>
    <w:rsid w:val="005D2164"/>
    <w:pPr>
      <w:numPr>
        <w:numId w:val="9"/>
      </w:numPr>
      <w:spacing w:before="120" w:after="120"/>
    </w:pPr>
    <w:rPr>
      <w:lang w:eastAsia="en-GB"/>
    </w:rPr>
  </w:style>
  <w:style w:type="paragraph" w:customStyle="1" w:styleId="Tiret1">
    <w:name w:val="Tiret 1"/>
    <w:basedOn w:val="Normalny"/>
    <w:rsid w:val="005D2164"/>
    <w:pPr>
      <w:numPr>
        <w:numId w:val="10"/>
      </w:numPr>
      <w:spacing w:before="120" w:after="120"/>
    </w:pPr>
    <w:rPr>
      <w:lang w:eastAsia="en-GB"/>
    </w:rPr>
  </w:style>
  <w:style w:type="paragraph" w:customStyle="1" w:styleId="NumPar1">
    <w:name w:val="NumPar 1"/>
    <w:basedOn w:val="Normalny"/>
    <w:next w:val="Text1"/>
    <w:rsid w:val="005D2164"/>
    <w:pPr>
      <w:numPr>
        <w:numId w:val="11"/>
      </w:numPr>
      <w:spacing w:before="120" w:after="120"/>
    </w:pPr>
    <w:rPr>
      <w:lang w:eastAsia="en-GB"/>
    </w:rPr>
  </w:style>
  <w:style w:type="paragraph" w:customStyle="1" w:styleId="NumPar2">
    <w:name w:val="NumPar 2"/>
    <w:basedOn w:val="Normalny"/>
    <w:next w:val="Text1"/>
    <w:rsid w:val="005D2164"/>
    <w:pPr>
      <w:numPr>
        <w:ilvl w:val="1"/>
        <w:numId w:val="11"/>
      </w:numPr>
      <w:spacing w:before="120" w:after="120"/>
    </w:pPr>
    <w:rPr>
      <w:lang w:eastAsia="en-GB"/>
    </w:rPr>
  </w:style>
  <w:style w:type="paragraph" w:customStyle="1" w:styleId="NumPar3">
    <w:name w:val="NumPar 3"/>
    <w:basedOn w:val="Normalny"/>
    <w:next w:val="Text1"/>
    <w:rsid w:val="005D2164"/>
    <w:pPr>
      <w:numPr>
        <w:ilvl w:val="2"/>
        <w:numId w:val="11"/>
      </w:numPr>
      <w:spacing w:before="120" w:after="120"/>
    </w:pPr>
    <w:rPr>
      <w:lang w:eastAsia="en-GB"/>
    </w:rPr>
  </w:style>
  <w:style w:type="paragraph" w:customStyle="1" w:styleId="NumPar4">
    <w:name w:val="NumPar 4"/>
    <w:basedOn w:val="Normalny"/>
    <w:next w:val="Text1"/>
    <w:rsid w:val="005D2164"/>
    <w:pPr>
      <w:numPr>
        <w:ilvl w:val="3"/>
        <w:numId w:val="11"/>
      </w:numPr>
      <w:spacing w:before="120" w:after="120"/>
    </w:pPr>
    <w:rPr>
      <w:lang w:eastAsia="en-GB"/>
    </w:rPr>
  </w:style>
  <w:style w:type="paragraph" w:customStyle="1" w:styleId="ChapterTitle">
    <w:name w:val="ChapterTitle"/>
    <w:basedOn w:val="Normalny"/>
    <w:next w:val="Normalny"/>
    <w:rsid w:val="005D2164"/>
    <w:pPr>
      <w:keepNext/>
      <w:spacing w:before="120" w:after="360"/>
      <w:jc w:val="center"/>
    </w:pPr>
    <w:rPr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rsid w:val="005D2164"/>
    <w:pPr>
      <w:keepNext/>
      <w:spacing w:before="120" w:after="360"/>
      <w:jc w:val="center"/>
    </w:pPr>
    <w:rPr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rsid w:val="005D2164"/>
    <w:pPr>
      <w:spacing w:before="120" w:after="120"/>
      <w:jc w:val="center"/>
    </w:pPr>
    <w:rPr>
      <w:b/>
      <w:u w:val="single"/>
      <w:lang w:eastAsia="en-GB"/>
    </w:rPr>
  </w:style>
  <w:style w:type="paragraph" w:customStyle="1" w:styleId="00C2FCAA2DF749E1AD1DF710F7BE298E">
    <w:name w:val="00C2FCAA2DF749E1AD1DF710F7BE298E"/>
    <w:rsid w:val="0094647A"/>
    <w:rPr>
      <w:rFonts w:eastAsiaTheme="minorEastAsia"/>
      <w:lang w:eastAsia="pl-PL"/>
    </w:rPr>
  </w:style>
  <w:style w:type="paragraph" w:customStyle="1" w:styleId="Normalny1">
    <w:name w:val="Normalny1"/>
    <w:basedOn w:val="Normalny"/>
    <w:rsid w:val="00523504"/>
    <w:pPr>
      <w:suppressAutoHyphens/>
      <w:autoSpaceDE w:val="0"/>
    </w:pPr>
    <w:rPr>
      <w:lang w:eastAsia="ar-SA"/>
    </w:rPr>
  </w:style>
  <w:style w:type="paragraph" w:customStyle="1" w:styleId="Normalny11">
    <w:name w:val="Normalny11"/>
    <w:basedOn w:val="Normalny"/>
    <w:rsid w:val="00CC031B"/>
    <w:pPr>
      <w:suppressAutoHyphens/>
      <w:autoSpaceDE w:val="0"/>
    </w:pPr>
    <w:rPr>
      <w:lang w:eastAsia="ar-SA"/>
    </w:rPr>
  </w:style>
  <w:style w:type="character" w:customStyle="1" w:styleId="Odwoaniedokomentarza1">
    <w:name w:val="Odwołanie do komentarza1"/>
    <w:rsid w:val="006E7289"/>
    <w:rPr>
      <w:sz w:val="16"/>
      <w:szCs w:val="16"/>
    </w:rPr>
  </w:style>
  <w:style w:type="character" w:customStyle="1" w:styleId="changed-paragraph">
    <w:name w:val="changed-paragraph"/>
    <w:rsid w:val="00415DDD"/>
  </w:style>
  <w:style w:type="paragraph" w:customStyle="1" w:styleId="Tekstpodstawowy22">
    <w:name w:val="Tekst podstawowy 22"/>
    <w:basedOn w:val="Normalny"/>
    <w:rsid w:val="004076FD"/>
    <w:pPr>
      <w:spacing w:after="240" w:line="360" w:lineRule="atLeast"/>
    </w:pPr>
    <w:rPr>
      <w:rFonts w:ascii="Arial Narrow" w:hAnsi="Arial Narrow"/>
      <w:sz w:val="26"/>
      <w:szCs w:val="20"/>
    </w:rPr>
  </w:style>
  <w:style w:type="character" w:customStyle="1" w:styleId="ZnakZnak3">
    <w:name w:val="Znak Znak3"/>
    <w:semiHidden/>
    <w:qFormat/>
    <w:locked/>
    <w:rsid w:val="00845A0C"/>
    <w:rPr>
      <w:sz w:val="2"/>
      <w:szCs w:val="2"/>
    </w:rPr>
  </w:style>
  <w:style w:type="character" w:customStyle="1" w:styleId="ZnakZnak14">
    <w:name w:val="Znak Znak14"/>
    <w:semiHidden/>
    <w:qFormat/>
    <w:locked/>
    <w:rsid w:val="00303BD6"/>
    <w:rPr>
      <w:rFonts w:ascii="Arial" w:hAnsi="Arial" w:cs="Arial"/>
      <w:sz w:val="24"/>
      <w:szCs w:val="24"/>
      <w:lang w:val="pl-PL" w:eastAsia="pl-PL"/>
    </w:rPr>
  </w:style>
  <w:style w:type="character" w:customStyle="1" w:styleId="ZnakZnak16">
    <w:name w:val="Znak Znak16"/>
    <w:semiHidden/>
    <w:qFormat/>
    <w:locked/>
    <w:rsid w:val="0075407C"/>
    <w:rPr>
      <w:rFonts w:ascii="Calibri" w:hAnsi="Calibri" w:cs="Calibri"/>
      <w:b/>
      <w:bCs/>
    </w:rPr>
  </w:style>
  <w:style w:type="character" w:customStyle="1" w:styleId="Znakiprzypiswdolnych">
    <w:name w:val="Znaki przypisów dolnych"/>
    <w:rsid w:val="008078E8"/>
    <w:rPr>
      <w:vertAlign w:val="superscript"/>
    </w:rPr>
  </w:style>
  <w:style w:type="character" w:customStyle="1" w:styleId="Odwoanieprzypisudolnego1">
    <w:name w:val="Odwołanie przypisu dolnego1"/>
    <w:rsid w:val="008078E8"/>
    <w:rPr>
      <w:vertAlign w:val="superscript"/>
    </w:rPr>
  </w:style>
  <w:style w:type="character" w:customStyle="1" w:styleId="markedcontent">
    <w:name w:val="markedcontent"/>
    <w:basedOn w:val="Domylnaczcionkaakapitu"/>
    <w:rsid w:val="00CE3C00"/>
  </w:style>
  <w:style w:type="paragraph" w:customStyle="1" w:styleId="western">
    <w:name w:val="western"/>
    <w:basedOn w:val="Normalny"/>
    <w:rsid w:val="006E5889"/>
    <w:pPr>
      <w:spacing w:before="100" w:beforeAutospacing="1"/>
      <w:jc w:val="center"/>
    </w:pPr>
    <w:rPr>
      <w:rFonts w:ascii="Arial" w:eastAsia="Times New Roman" w:hAnsi="Arial" w:cs="Arial"/>
      <w:b/>
      <w:bCs/>
      <w:sz w:val="28"/>
      <w:szCs w:val="28"/>
      <w:lang w:eastAsia="pl-PL"/>
    </w:rPr>
  </w:style>
  <w:style w:type="paragraph" w:customStyle="1" w:styleId="ZnakZnakZnakZnak1">
    <w:name w:val="Znak Znak Znak Znak1"/>
    <w:basedOn w:val="Normalny"/>
    <w:rsid w:val="00603129"/>
    <w:pPr>
      <w:jc w:val="left"/>
    </w:pPr>
    <w:rPr>
      <w:rFonts w:ascii="Verdana" w:eastAsia="Times New Roman" w:hAnsi="Verdana"/>
      <w:bCs/>
      <w:sz w:val="20"/>
      <w:szCs w:val="20"/>
      <w:lang w:eastAsia="pl-PL"/>
    </w:rPr>
  </w:style>
  <w:style w:type="character" w:customStyle="1" w:styleId="TeksttreciPogrubienie">
    <w:name w:val="Tekst treści + Pogrubienie"/>
    <w:rsid w:val="003D0795"/>
    <w:rPr>
      <w:b/>
      <w:bCs/>
      <w:spacing w:val="0"/>
      <w:sz w:val="23"/>
      <w:szCs w:val="23"/>
    </w:rPr>
  </w:style>
  <w:style w:type="paragraph" w:customStyle="1" w:styleId="redniasiatka21">
    <w:name w:val="Średnia siatka 21"/>
    <w:uiPriority w:val="1"/>
    <w:qFormat/>
    <w:rsid w:val="00F76D62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paragraph" w:customStyle="1" w:styleId="Default1">
    <w:name w:val="Default1"/>
    <w:basedOn w:val="Normalny"/>
    <w:rsid w:val="00582976"/>
    <w:pPr>
      <w:widowControl w:val="0"/>
      <w:suppressAutoHyphens/>
      <w:autoSpaceDE w:val="0"/>
      <w:jc w:val="left"/>
    </w:pPr>
    <w:rPr>
      <w:rFonts w:ascii="Times New Roman" w:eastAsia="Times New Roman" w:hAnsi="Times New Roman"/>
      <w:color w:val="000000"/>
      <w:kern w:val="1"/>
      <w:sz w:val="24"/>
      <w:szCs w:val="24"/>
      <w:lang w:eastAsia="hi-IN" w:bidi="hi-IN"/>
    </w:rPr>
  </w:style>
  <w:style w:type="paragraph" w:customStyle="1" w:styleId="WW-Tekstpodstawowy3">
    <w:name w:val="WW-Tekst podstawowy 3"/>
    <w:basedOn w:val="Normalny"/>
    <w:rsid w:val="00023766"/>
    <w:pPr>
      <w:suppressAutoHyphens/>
      <w:jc w:val="left"/>
    </w:pPr>
    <w:rPr>
      <w:rFonts w:ascii="Times New Roman" w:eastAsia="Times New Roman" w:hAnsi="Times New Roman"/>
      <w:b/>
      <w:sz w:val="24"/>
      <w:szCs w:val="20"/>
      <w:lang w:eastAsia="pl-PL"/>
    </w:rPr>
  </w:style>
  <w:style w:type="paragraph" w:styleId="Podtytu">
    <w:name w:val="Subtitle"/>
    <w:basedOn w:val="Normalny"/>
    <w:next w:val="Normalny"/>
    <w:link w:val="PodtytuZnak"/>
    <w:rsid w:val="0055290A"/>
    <w:pPr>
      <w:keepNext/>
      <w:keepLines/>
      <w:spacing w:before="360" w:after="80" w:line="259" w:lineRule="auto"/>
      <w:jc w:val="left"/>
    </w:pPr>
    <w:rPr>
      <w:rFonts w:ascii="Georgia" w:eastAsia="Georgia" w:hAnsi="Georgia" w:cs="Georgia"/>
      <w:i/>
      <w:color w:val="666666"/>
      <w:sz w:val="48"/>
      <w:szCs w:val="48"/>
      <w:lang w:eastAsia="pl-PL"/>
    </w:rPr>
  </w:style>
  <w:style w:type="character" w:customStyle="1" w:styleId="PodtytuZnak">
    <w:name w:val="Podtytuł Znak"/>
    <w:basedOn w:val="Domylnaczcionkaakapitu"/>
    <w:link w:val="Podtytu"/>
    <w:rsid w:val="0055290A"/>
    <w:rPr>
      <w:rFonts w:ascii="Georgia" w:eastAsia="Georgia" w:hAnsi="Georgia" w:cs="Georgia"/>
      <w:i/>
      <w:color w:val="666666"/>
      <w:sz w:val="48"/>
      <w:szCs w:val="48"/>
      <w:lang w:eastAsia="pl-PL"/>
    </w:rPr>
  </w:style>
  <w:style w:type="character" w:customStyle="1" w:styleId="fn-ref">
    <w:name w:val="fn-ref"/>
    <w:basedOn w:val="Domylnaczcionkaakapitu"/>
    <w:rsid w:val="008D5F30"/>
  </w:style>
  <w:style w:type="paragraph" w:customStyle="1" w:styleId="1">
    <w:name w:val="1."/>
    <w:basedOn w:val="Normalny"/>
    <w:qFormat/>
    <w:rsid w:val="000F52B1"/>
    <w:pPr>
      <w:suppressAutoHyphens/>
      <w:snapToGrid w:val="0"/>
      <w:spacing w:line="258" w:lineRule="atLeast"/>
      <w:ind w:left="227" w:hanging="227"/>
    </w:pPr>
    <w:rPr>
      <w:rFonts w:ascii="FrankfurtGothic" w:eastAsia="Times New Roman" w:hAnsi="FrankfurtGothic"/>
      <w:color w:val="000000"/>
      <w:kern w:val="1"/>
      <w:sz w:val="19"/>
      <w:szCs w:val="20"/>
      <w:lang w:eastAsia="ar-SA"/>
    </w:rPr>
  </w:style>
  <w:style w:type="paragraph" w:customStyle="1" w:styleId="awciety">
    <w:name w:val="a) wciety"/>
    <w:basedOn w:val="Normalny"/>
    <w:rsid w:val="000F52B1"/>
    <w:pPr>
      <w:suppressAutoHyphens/>
      <w:snapToGrid w:val="0"/>
      <w:spacing w:line="258" w:lineRule="atLeast"/>
      <w:ind w:left="567" w:hanging="238"/>
    </w:pPr>
    <w:rPr>
      <w:rFonts w:ascii="FrankfurtGothic" w:eastAsia="Times New Roman" w:hAnsi="FrankfurtGothic"/>
      <w:color w:val="000000"/>
      <w:kern w:val="2"/>
      <w:sz w:val="19"/>
      <w:szCs w:val="20"/>
      <w:lang w:eastAsia="ar-SA"/>
    </w:rPr>
  </w:style>
  <w:style w:type="character" w:customStyle="1" w:styleId="WW8Num3z0">
    <w:name w:val="WW8Num3z0"/>
    <w:rsid w:val="00C92AFD"/>
    <w:rPr>
      <w:rFonts w:ascii="Symbol" w:hAnsi="Symbol" w:cs="Symbol" w:hint="default"/>
    </w:rPr>
  </w:style>
  <w:style w:type="character" w:customStyle="1" w:styleId="object">
    <w:name w:val="object"/>
    <w:rsid w:val="00EB5F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0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95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91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83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817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24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327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90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08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04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076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65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8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48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72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895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8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927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67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944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396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63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30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09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857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587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77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79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832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080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76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700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37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907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247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31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661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98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2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938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26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211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05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804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55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78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33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941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92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997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6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57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74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06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58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790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280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9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1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60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41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82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6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69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7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6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00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1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475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133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101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24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53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31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91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78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90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2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98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726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29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84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04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31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38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09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11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88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686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50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16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47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485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33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18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85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22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93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779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73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28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30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292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08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59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59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15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36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565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145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038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38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333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03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26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0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24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90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043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395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11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476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710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4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3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23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3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63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74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34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619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89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42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77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09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74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917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81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29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05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51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35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86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62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320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65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13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010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39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97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452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92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17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232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32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76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073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00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783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7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80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690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99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285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79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38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59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40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50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20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91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88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78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85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239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0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97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043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7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053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97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423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641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460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707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075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358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8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5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192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56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72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72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67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26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81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63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46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93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2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32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14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738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099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409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12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98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889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7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27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631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94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14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46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59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56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19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15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96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222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82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027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85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6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64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760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77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515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35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235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33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109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0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88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17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16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843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16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09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26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97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912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16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79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44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694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50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04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38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48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69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03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192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05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33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8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40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302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721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898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8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33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975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10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863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252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79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21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247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1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07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321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89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691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6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119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368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814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8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30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50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84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24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0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53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23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0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49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985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8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6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8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27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25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54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28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73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36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185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14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00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52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88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346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04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272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59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96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71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1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56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042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50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97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28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678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79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573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65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703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9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7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34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23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2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578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7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27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1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496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303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363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511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76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51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93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3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6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69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14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11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05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96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85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92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27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5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43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55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35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85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34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61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04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4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6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1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0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261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51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04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287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45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89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431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89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1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77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15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0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15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12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43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04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24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92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74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822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72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385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39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900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871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051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37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31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609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5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7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19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77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82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497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69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88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918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8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94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85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74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598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24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0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7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465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56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663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47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14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14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63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91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63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0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09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73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99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79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7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21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76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64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70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221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45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60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9070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018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9972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922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869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980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2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33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76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7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12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2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09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614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25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557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15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66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53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338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14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75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844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583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81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882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95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78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25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10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872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70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420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02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058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87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66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661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60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21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572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44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61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417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0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08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308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55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45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50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16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63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296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8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92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36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86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249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56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492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03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0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45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63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71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827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5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273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13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044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23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764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7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46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436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34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29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451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26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029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259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1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99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856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88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91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64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43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4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1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59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1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22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52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95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74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23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87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59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38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33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875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548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136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200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68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04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95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4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905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622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75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79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02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360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96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0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31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83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26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4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826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80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87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63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59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375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23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51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589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10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462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807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790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413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68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75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557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91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44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39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010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620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150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49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969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65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62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1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9891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918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674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686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462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6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222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90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53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87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73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843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00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17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538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24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14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157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88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11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07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19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91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097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4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2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38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01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51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09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556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72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07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91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63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77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6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59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3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81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61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547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46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00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8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027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80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43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154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931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544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47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29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774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88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19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655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047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981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17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29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564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47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53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36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35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18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48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33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466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01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1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15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45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29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04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884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06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370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05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51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47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69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76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996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073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56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98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90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66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85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31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0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03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71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40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22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14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80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0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2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94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56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95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40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45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16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27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34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28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35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18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3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44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9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73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787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723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8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60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92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90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5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32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15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365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78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044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25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127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9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2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2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24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617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66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28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96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94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976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648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45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66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524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201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38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621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7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56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65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587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398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6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28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18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25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737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92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50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10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22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71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07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31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845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21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37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83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4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33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942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997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649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181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35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41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649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037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2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365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37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773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19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43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23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2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98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69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7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7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71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02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7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86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8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28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23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20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1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669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6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70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7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8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35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232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29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61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60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89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28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65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54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305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63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14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06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76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822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33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46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5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53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92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85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5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25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89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07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471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18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274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459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4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13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305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167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593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17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51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23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2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59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79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1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2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573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14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32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065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32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5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397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5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3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94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992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73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040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82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45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73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52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21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11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79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87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567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4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99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64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746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92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995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112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87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084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033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46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67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51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92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936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044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20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123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5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79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72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48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29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566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34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74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169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81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99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286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38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5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8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061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30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84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04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4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27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77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830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8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329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8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251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42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9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84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59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802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85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44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742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052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7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34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56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87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02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4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03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94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189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386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57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390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03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401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43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05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620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51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86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8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444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7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14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72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2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768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44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157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35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483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79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798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44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63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83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033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879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05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745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655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489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92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499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01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40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05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891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256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65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6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36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010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57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614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373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04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20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79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932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429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70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57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62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76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799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34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66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796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76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557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95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573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82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70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26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638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33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8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617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17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81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69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2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39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26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89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16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89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1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25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151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75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28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66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44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997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996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755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548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5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57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191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48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5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82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295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55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90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20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75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98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43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86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147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838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28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22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929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569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9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697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74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06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054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90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35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5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100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41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93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19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38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06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345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46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7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66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04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836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7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252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161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64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697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8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38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4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38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01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245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110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40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25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014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44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033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71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18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655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48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70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445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800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62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79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853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59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495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04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585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04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285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1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12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1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11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04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19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908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030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94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01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55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11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17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70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272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11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70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483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59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399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987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92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40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540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526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86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96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056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0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30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777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83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385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54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53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571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21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267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94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35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37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919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087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36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954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005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758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11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627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56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94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45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13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216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19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89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342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123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94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94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70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45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69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928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67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723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472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E412ED-C73F-4FC9-A6EE-B6F5062903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346</Words>
  <Characters>2080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Marzena</dc:creator>
  <cp:lastModifiedBy>Marzena</cp:lastModifiedBy>
  <cp:revision>5</cp:revision>
  <cp:lastPrinted>2024-04-11T06:34:00Z</cp:lastPrinted>
  <dcterms:created xsi:type="dcterms:W3CDTF">2025-01-23T23:35:00Z</dcterms:created>
  <dcterms:modified xsi:type="dcterms:W3CDTF">2025-01-24T19:30:00Z</dcterms:modified>
</cp:coreProperties>
</file>